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7d2572" w14:textId="27d2572">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Мемлекеттік көрсетілетін қызметтер тізілімін бекіту туралы</w:t>
      </w:r>
    </w:p>
    <w:p>
      <w:pPr>
        <w:spacing w:after="0"/>
        <w:ind w:left="0"/>
        <w:jc w:val="both"/>
      </w:pPr>
      <w:r>
        <w:rPr>
          <w:rFonts w:ascii="Times New Roman"/>
          <w:b w:val="false"/>
          <w:i w:val="false"/>
          <w:color w:val="000000"/>
          <w:sz w:val="28"/>
        </w:rPr>
        <w:t>Қазақстан Республикасының Цифрлық даму, инновациялар және аэроғарыш өнеркәсібі министрінің м.а. 2020 жылғы 31 қаңтардағы № 39/НҚ бұйрығы. Қазақстан Республикасының Әділет министрлігінде 2020 жылғы 5 ақпанда № 19982 болып тіркелді.</w:t>
      </w:r>
    </w:p>
    <w:p>
      <w:pPr>
        <w:spacing w:after="0"/>
        <w:ind w:left="0"/>
        <w:jc w:val="both"/>
      </w:pPr>
      <w:bookmarkStart w:name="z1" w:id="0"/>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8-бабының</w:t>
      </w:r>
      <w:r>
        <w:rPr>
          <w:rFonts w:ascii="Times New Roman"/>
          <w:b w:val="false"/>
          <w:i w:val="false"/>
          <w:color w:val="000000"/>
          <w:sz w:val="28"/>
        </w:rPr>
        <w:t xml:space="preserve"> 2-1) тармақшасына сәйкес 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Мемлекеттік көрсетілетін қызметтер </w:t>
      </w:r>
      <w:r>
        <w:rPr>
          <w:rFonts w:ascii="Times New Roman"/>
          <w:b w:val="false"/>
          <w:i w:val="false"/>
          <w:color w:val="000000"/>
          <w:sz w:val="28"/>
        </w:rPr>
        <w:t>тізілімін</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2. Қазақстан Республикасы Цифрлық даму, инновациялар және аэроғарыш өнеркәсібі министрлігінің Мемлекеттік көрсетілетін қызметтерді комитетіне:</w:t>
      </w:r>
    </w:p>
    <w:bookmarkEnd w:id="2"/>
    <w:bookmarkStart w:name="z4" w:id="3"/>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bookmarkEnd w:id="3"/>
    <w:bookmarkStart w:name="z5" w:id="4"/>
    <w:p>
      <w:pPr>
        <w:spacing w:after="0"/>
        <w:ind w:left="0"/>
        <w:jc w:val="both"/>
      </w:pPr>
      <w:r>
        <w:rPr>
          <w:rFonts w:ascii="Times New Roman"/>
          <w:b w:val="false"/>
          <w:i w:val="false"/>
          <w:color w:val="000000"/>
          <w:sz w:val="28"/>
        </w:rPr>
        <w:t>
      2) осы бұйрықты Қазақстан Республикасы Цифрлық даму, инновациялар және аэроғарыш өнеркәсібі министрлігінің интернет-ресурсында орналастыруды;</w:t>
      </w:r>
    </w:p>
    <w:bookmarkEnd w:id="4"/>
    <w:bookmarkStart w:name="z6" w:id="5"/>
    <w:p>
      <w:pPr>
        <w:spacing w:after="0"/>
        <w:ind w:left="0"/>
        <w:jc w:val="both"/>
      </w:pPr>
      <w:r>
        <w:rPr>
          <w:rFonts w:ascii="Times New Roman"/>
          <w:b w:val="false"/>
          <w:i w:val="false"/>
          <w:color w:val="000000"/>
          <w:sz w:val="28"/>
        </w:rPr>
        <w:t xml:space="preserve">
      3) осы бұйрық мемлекеттік тіркелгеннен кейін он жұмыс күні ішінде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Қазақстан Республикасы Цифрлық даму, инновациялар және аэроғарыш өнеркәсібі министрлігінің Заң департаментіне ұсынуды қамтамасыз етсін.</w:t>
      </w:r>
    </w:p>
    <w:bookmarkEnd w:id="5"/>
    <w:bookmarkStart w:name="z7" w:id="6"/>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Цифрлық даму, инновациялар және аэроғарыш өнеркәсібі вице-министріне жүктелсін.</w:t>
      </w:r>
    </w:p>
    <w:bookmarkEnd w:id="6"/>
    <w:bookmarkStart w:name="z8" w:id="7"/>
    <w:p>
      <w:pPr>
        <w:spacing w:after="0"/>
        <w:ind w:left="0"/>
        <w:jc w:val="both"/>
      </w:pPr>
      <w:r>
        <w:rPr>
          <w:rFonts w:ascii="Times New Roman"/>
          <w:b w:val="false"/>
          <w:i w:val="false"/>
          <w:color w:val="000000"/>
          <w:sz w:val="28"/>
        </w:rPr>
        <w:t>
      4. Осы бұйрық оның алғашқы ресми жарияланғанынан кейін күнтізбелік он күн өткен соң қолданысқа енгізіледі.</w:t>
      </w:r>
    </w:p>
    <w:bookmarkEnd w:id="7"/>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Республикасының </w:t>
            </w:r>
            <w:r>
              <w:br/>
            </w:r>
            <w:r>
              <w:rPr>
                <w:rFonts w:ascii="Times New Roman"/>
                <w:b w:val="false"/>
                <w:i/>
                <w:color w:val="000000"/>
                <w:sz w:val="20"/>
              </w:rPr>
              <w:t xml:space="preserve">Цифрлық даму, инновациялар және </w:t>
            </w:r>
            <w:r>
              <w:br/>
            </w:r>
            <w:r>
              <w:rPr>
                <w:rFonts w:ascii="Times New Roman"/>
                <w:b w:val="false"/>
                <w:i/>
                <w:color w:val="000000"/>
                <w:sz w:val="20"/>
              </w:rPr>
              <w:t>аэроғарыш өнеркәсібі министрінің м.а.</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Батырқожа</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Республикасының</w:t>
            </w:r>
            <w:r>
              <w:br/>
            </w:r>
            <w:r>
              <w:rPr>
                <w:rFonts w:ascii="Times New Roman"/>
                <w:b w:val="false"/>
                <w:i w:val="false"/>
                <w:color w:val="000000"/>
                <w:sz w:val="20"/>
              </w:rPr>
              <w:t>Цифрлық даму, инновациялар</w:t>
            </w:r>
            <w:r>
              <w:br/>
            </w:r>
            <w:r>
              <w:rPr>
                <w:rFonts w:ascii="Times New Roman"/>
                <w:b w:val="false"/>
                <w:i w:val="false"/>
                <w:color w:val="000000"/>
                <w:sz w:val="20"/>
              </w:rPr>
              <w:t xml:space="preserve">және аэроғарыш өнеркәсібі </w:t>
            </w:r>
            <w:r>
              <w:br/>
            </w:r>
            <w:r>
              <w:rPr>
                <w:rFonts w:ascii="Times New Roman"/>
                <w:b w:val="false"/>
                <w:i w:val="false"/>
                <w:color w:val="000000"/>
                <w:sz w:val="20"/>
              </w:rPr>
              <w:t>министрінің</w:t>
            </w:r>
            <w:r>
              <w:br/>
            </w:r>
            <w:r>
              <w:rPr>
                <w:rFonts w:ascii="Times New Roman"/>
                <w:b w:val="false"/>
                <w:i w:val="false"/>
                <w:color w:val="000000"/>
                <w:sz w:val="20"/>
              </w:rPr>
              <w:t>міндетін атқарушының</w:t>
            </w:r>
            <w:r>
              <w:br/>
            </w:r>
            <w:r>
              <w:rPr>
                <w:rFonts w:ascii="Times New Roman"/>
                <w:b w:val="false"/>
                <w:i w:val="false"/>
                <w:color w:val="000000"/>
                <w:sz w:val="20"/>
              </w:rPr>
              <w:t xml:space="preserve">2020 жылғы 31 қаңтардағы </w:t>
            </w:r>
            <w:r>
              <w:br/>
            </w:r>
            <w:r>
              <w:rPr>
                <w:rFonts w:ascii="Times New Roman"/>
                <w:b w:val="false"/>
                <w:i w:val="false"/>
                <w:color w:val="000000"/>
                <w:sz w:val="20"/>
              </w:rPr>
              <w:t xml:space="preserve">№ 39/НҚ бұйрығымен </w:t>
            </w:r>
            <w:r>
              <w:br/>
            </w:r>
            <w:r>
              <w:rPr>
                <w:rFonts w:ascii="Times New Roman"/>
                <w:b w:val="false"/>
                <w:i w:val="false"/>
                <w:color w:val="000000"/>
                <w:sz w:val="20"/>
              </w:rPr>
              <w:t>бекітілген</w:t>
            </w:r>
          </w:p>
        </w:tc>
      </w:tr>
    </w:tbl>
    <w:bookmarkStart w:name="z10" w:id="8"/>
    <w:p>
      <w:pPr>
        <w:spacing w:after="0"/>
        <w:ind w:left="0"/>
        <w:jc w:val="left"/>
      </w:pPr>
      <w:r>
        <w:rPr>
          <w:rFonts w:ascii="Times New Roman"/>
          <w:b/>
          <w:i w:val="false"/>
          <w:color w:val="000000"/>
        </w:rPr>
        <w:t xml:space="preserve"> Мемлекеттік көрсетілетін қызметтер тізілімі</w:t>
      </w:r>
    </w:p>
    <w:bookmarkEnd w:id="8"/>
    <w:p>
      <w:pPr>
        <w:spacing w:after="0"/>
        <w:ind w:left="0"/>
        <w:jc w:val="both"/>
      </w:pPr>
      <w:r>
        <w:rPr>
          <w:rFonts w:ascii="Times New Roman"/>
          <w:b w:val="false"/>
          <w:i w:val="false"/>
          <w:color w:val="ff0000"/>
          <w:sz w:val="28"/>
        </w:rPr>
        <w:t xml:space="preserve">
      Ескерту. Тізілім жаңа редакцияда – ҚР Цифрлық даму, инновациялар және аэроғарыш өнеркәсібі министрінің 17.10.2020 </w:t>
      </w:r>
      <w:r>
        <w:rPr>
          <w:rFonts w:ascii="Times New Roman"/>
          <w:b w:val="false"/>
          <w:i w:val="false"/>
          <w:color w:val="ff0000"/>
          <w:sz w:val="28"/>
        </w:rPr>
        <w:t>№ 390/НҚ</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4 т</w:t>
      </w:r>
      <w:r>
        <w:rPr>
          <w:rFonts w:ascii="Times New Roman"/>
          <w:b w:val="false"/>
          <w:i w:val="false"/>
          <w:color w:val="ff0000"/>
          <w:sz w:val="28"/>
        </w:rPr>
        <w:t>. қараңыз)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75"/>
        <w:gridCol w:w="1175"/>
        <w:gridCol w:w="2276"/>
        <w:gridCol w:w="342"/>
        <w:gridCol w:w="241"/>
        <w:gridCol w:w="1623"/>
        <w:gridCol w:w="1623"/>
        <w:gridCol w:w="241"/>
        <w:gridCol w:w="506"/>
        <w:gridCol w:w="374"/>
        <w:gridCol w:w="3324"/>
      </w:tblGrid>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 №</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қызметтің коды</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қызметтің атауы</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туралы мәліметті (жеке және (немесе) заңды тұлға)</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қызметтер көрсету тәртібін айқындайтын заңға тәуелді нормативтік құқықтық актіні</w:t>
            </w:r>
            <w:r>
              <w:br/>
            </w:r>
            <w:r>
              <w:rPr>
                <w:rFonts w:ascii="Times New Roman"/>
                <w:b w:val="false"/>
                <w:i w:val="false"/>
                <w:color w:val="000000"/>
                <w:sz w:val="20"/>
              </w:rPr>
              <w:t>
әзірлейтін орталық мемлекеттік органның атауы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Өтініштер қабылдауды және мемлекеттік қызмет көрсету нәтижелерін беруді жүзеге асыратын ұйымдардың атаулары және (немесе) "электрондық үкіметтің" веб-порталы және ұялы байланыс абоненттік құрылғысын көрсету</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 не тегін болуын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нысанын (электрондық (толық немесе ішінара автоматтандырылған)/ қағаз түрінде/ проактивті/ "бір өтініш" қағидаты бойынша көрсетілетін)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Пилоттық режимнің болуы туралы мәліметтер</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қызметтер көрсету тәртібін айқындайтын заңға тәуелді нормативтік құқықтық актінің атауы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 Құжаттандыру</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 Жеке басты куәландыратын құжаттарды/анықтамаларды және мәртебе алу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азаматтарына паспорттар, жеке куәліктер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аумақтық полиция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халқын құжаттандыру және тіркеу мәселелері бойынша мемлекеттік қызметтер көрсету қағидаларын бекіту туралы" Қазақстан Республикасы Ішкі істер министрінің 2020 жылғы 30 наурыздағы № 267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20192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Әскерге шақырылғандарға шақыру учаскелеріне тіркеу туралы куәліктер және куәліктердің телнұсқаларын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Қорғанысминінің жергілікті әскери басқару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"Әскери міндеттілер мен әскерге шақырылушыларды әскери есепке алу қағидаларын бекіту туралы" Қазақстан Республикасы Қорғаныс министрінің 2017 жылғы 24 қаңтардағы № 28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14881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Запастағы офицерлерге, сержанттарға, сарбаздарға әскери билеттер (әскери билеттердің орнына уақытша куәліктер) немесе олардың телнұсқаларын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Қорғанысминінің жергілікті әскери басқару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"Әскери міндеттілер мен әскерге шақырылушыларды әскери есепке алу қағидаларын бекіту туралы" Қазақстан Республикасы Қорғаныс министрінің 2017 жылғы 24 қаңтардағы № 28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14881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Ұлы Отан соғысының ардагерлеріне куәліктер беруге</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Қорғанысминінің жергілікті әскери басқару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"Ұлы Отан соғысына қатысушының куәлігін беру қағидаларын бекіту туралы" Қазақстан Республикасы Қорғаныс министрінің 2019 жылғы 9 шілдедегі № 526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19008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Соттылықтың болуы не болмауы туралы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БП</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БП ҚСАЕК, БП ҚСАЕК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түрінде/"бір өтініш" қағидаты бойынша көрсетілетін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Бас прокуратурасының Құқықтық статистика және арнайы есепке алу жөніндегі комитеті және оның аумақтық органдарымен көрсетілетін мемлекеттік қызметтер қағидаларын бекіту туралы" Қазақстан Республикасы Бас Прокурорының 2020 жылғы 18 мамырдағы № 64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20674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Құжаттарды қабылдау және оларды Қазақстан Республикасының шет елдерде жүрген азаматтарына паспорттар жасауға жіберу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"Құжаттарды қабылдау және оларды Қазақстан Республикасының шет елдерде жүрген азаматтарына паспорттар жасауға жіберу және олардың паспорттарына қажетті жазбалар енгізу" мемлекеттік қызмет көрсету қағидаларын бекіту туралы Қазақстан Республикасы Сыртқы істер министрінің 2020 жылғы 12 мамырдағы № 11-1-4/149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20627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Жеңілдіктері бар (Ұлы Отан соғысының, басқа мемлекеттердің аумағындағы ұрыс қимылдарының ардагерлеріне, Чернобыль атом электр станциясындағы апат салдарын жоюшыларға) тұлғаларға анықтамалар беруге</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Қорғанысминінің жергілікті әскери басқару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Қорғаныс министрлігінің мемлекеттік көрсетілетін қызметтер стандарттарын бекіту туралы" Қазақстан Республикасы Қорғаныс министрінің 2017 жылғы 14 наурыздағы № 113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15393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Әскери қызмет өткеруді растау туралы анықтамалар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Қорғанысминінің жергілікті әскери басқару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"Әскери міндеттілер мен әскерге шақырылушыларды әскери есепке алу қағидаларын бекіту туралы" Қазақстан Республикасы Қорғаныс министрінің 2017 жылғы 24 қаңтардағы № 28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14881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Азаматтың әскери қызметке қатынасы туралы анықтамалар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Қорғанысминінің жергілікті әскери басқару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"Әскери міндеттілер мен әскерге шақырылушыларды әскери есепке алу қағидаларын бекіту туралы" Қазақстан Республикасы Қорғаныс министрінің 2017 жылғы 24 қаңтардағы № 28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14881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Шекара маңындағы аумақтың елді мекенінде тұрақты тұратын жері бойынша тіркелуін растайтын мәліметтерді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халқын құжаттандыру және тіркеу мәселелері бойынша мемлекеттік қызметтер көрсету қағидаларын бекіту туралы" Қазақстан Республикасы Ішкі істер министрінің 2020 жылғы 30 наурыздағы № 267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20192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Азаматтарды әскери-техникалық және басқа да әскери мамандықтар бойынша даярлау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Қорғанысминінің жергілікті әскери басқару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Қорғаныс министрлігінің мамандандырылған ұйымдарында әскери-техникалық және өзге де мамандықтар бойынша әскерге шақырылушыларды, әскери міндеттілерді жинау, оларды жіберу және өтеусіз және өтеулі негіздерде оқыту, оқу-тәрбие процесін ұйымдастыру қағидаларын, сондай-ақ оқу мерзімдерін бекіту туралы" Қазақстан Республикасы Қорғаныс министрінің 2017 жылғы 17 шілдедегі № 357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15517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 Кәсіпкерлік қызметпен байланысты емес құқықтарды қамтамасыз ететін құжаттарды алу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Жүргізуші куәліктерін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"Көлік құралының сәйкестендіру нөмірі бойынша көлік құралдарының жекелеген түрлерін мемлекеттік тіркеу және есепке алу, Механикалық көлік құралдарын жүргізушілерді даярлау, Емтихандар қабылдау және жүргізуші куәліктерін беру қағидаларын бекіту туралы" Қазақстан Республикасы Ішкі істер министрінің 2014 жылғы 2 желтоқсандағы № 862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10056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Тракторларды және олардың базасында жасалған өздігінен жүретін шассилер мен механизмдерді, өздігінен жүретін ауыл шаруашылығы, мелиоративтік және жол-құрылыс машиналары мен механизмдерін, сондай-ақ жүріп өту мүмкіндігі жоғары арнайы машиналарды жүргізу құқығына куәліктер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"Тракторларды және олардың базасында жасалған өздігінен жүретін шассилер мен механизмдерді, өздігінен жүретін ауылшаруашылық, мелиорациялық және жол-құрылыс машиналарын, сондай-ақ жүріп өту мүмкіндігі жоғары арнайы машиналарды басқару құқығына емтихандар қабылдау және куәліктер беру қағидаларын бекіту туралы" Қазақстан Республикасы Ауыл шаруашылығы министрінің 2015 жылғы 30 наурыздағы № 4-3/270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11711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жүретін шағын көлемді кемелерді жүргізу құқығына куәліктер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 жүргізушілерін шағын көлемді кемені басқару құқығына аттестаттау қағидаларын бекіту туралы" Қазақстан Республикасы Инвестициялар және даму министрінің м.а.</w:t>
            </w:r>
            <w:r>
              <w:br/>
            </w:r>
            <w:r>
              <w:rPr>
                <w:rFonts w:ascii="Times New Roman"/>
                <w:b w:val="false"/>
                <w:i w:val="false"/>
                <w:color w:val="000000"/>
                <w:sz w:val="20"/>
              </w:rPr>
              <w:t>
2015 жылғы 17 сәуірдегі</w:t>
            </w:r>
            <w:r>
              <w:br/>
            </w:r>
            <w:r>
              <w:rPr>
                <w:rFonts w:ascii="Times New Roman"/>
                <w:b w:val="false"/>
                <w:i w:val="false"/>
                <w:color w:val="000000"/>
                <w:sz w:val="20"/>
              </w:rPr>
              <w:t xml:space="preserve">
№ 457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11528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Кемелердің командалық құрамының адамдарына диплом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"Біліктілік комиссиялары туралы ережені, Қазақстан Республикасының Мемлекеттік кеме тізілімінде мемлекеттік тіркеуге жататын кемелердің командалық құрамының адамдарына диплом беру және оларды аттестаттау қағидаларын бекіту туралы" Қазақстан Республикасы Инвестициялар және даму министрінің м.а. 2015 жылғы 27 наурыздағы № 355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11234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теңізшісінің жеке куәлігін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Порттың теңіз әкімшілігі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Порттың теңіз әкімшілігі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теңізшісінің жеке куәліктерін беру" мемлекеттік қызметті көрсету қағидаларын бекіту туралы" Қазақстан Республикасы Индустрия және инфрақұрылымдық даму министрінің м.а. 2020 жылғы 3 сәуірдегі № 181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20309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Теңізде жүзу кітапшасын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"Теңізде жүзу кітапшасының үлгісін, оны ресімдеу және беру қағидаларын бекіту туралы" Қазақстан Республикасы Инвестициялар және даму министрінің м.а. 2015 жылғы 24 ақпандағы № 156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10661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 Жеке тұлғалар мен азаматтарды тіркеу</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 Жеке тұлғаларды тіркеу/мәртебесін, тұрғылықты жерін, Т.А.Ә. және басқа деректерін ауыстыру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халқын тұрғылықты жері бойынша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аумақтық полиция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көрсетілетін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халқын құжаттандыру және тіркеу мәселелері бойынша мемлекеттік қызметтер көрсету қағидаларын бекіту туралы" Қазақстан Республикасы Ішкі істер министрінің 2020 жылғы 30 наурыздағы № 267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20192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халқын тұрғылықты жері бойынша тіркеу есебінен шығару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аумақтық полиция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автоматтандырылған)/"бір өтініш" қағидаты бойынша көрсетілетін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халқын құжаттандыру және тіркеу мәселелері бойынша мемлекеттік қызметтер көрсету қағидаларын бекіту туралы" Қазақстан Республикасы Ішкі істер министрінің 2020 жылғы 30 наурыздағы № 267 </w:t>
            </w:r>
            <w:r>
              <w:rPr>
                <w:rFonts w:ascii="Times New Roman"/>
                <w:b w:val="false"/>
                <w:i w:val="false"/>
                <w:color w:val="000000"/>
                <w:sz w:val="20"/>
              </w:rPr>
              <w:t>бұйрығы</w:t>
            </w:r>
            <w:r>
              <w:rPr>
                <w:rFonts w:ascii="Times New Roman"/>
                <w:b w:val="false"/>
                <w:i w:val="false"/>
                <w:color w:val="000000"/>
                <w:sz w:val="20"/>
              </w:rPr>
              <w:t>. Қазақстан Республикасының нормативтік құқықтық актілерді мемлекеттік тіркеу тізілімінде № 20192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азаматтығын алуды, қалпына келтіруді және одан шығуды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азаматтығына қабылдау және Қазақстан Республикасының азаматтығын қалпына келтіру, оның ішінде жеңілдетілген тәртіппен (тіркеу тәртібімен), азаматтықтан шығу, азаматтықты жоғалту мен одан айыру және Қазақстан Республикасының азаматтығына жататындығын айқындау мәселелері бойынша өтінішхаттарды (өтініштерді) ішкі істер органдарының қабылдау, ресімдеу және қарау қағидаларын бекіту туралы" Қазақстан Республикасы Ішкі істер министрінің 2016 жылғы 28 қаңтардағы № 85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13391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Атын, әкесінің атын, тегін ауыстыруды тіркеу, оның ішінде азаматтық хал актілері жазбаларына өзгерістер, толықтырулар мен түзетулер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"Азаматтық хал актілерін мемлекеттік тіркеуді ұйымдастыру, азаматтық хал актілерінің жазбаларына өзгерістер енгізу, қалпына келтіру, күшін жою қағидаларын бекіту туралы" Қазақстан Республикасы Әділет министрінің 2015 жылғы 25 ақпандағы № 112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10764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Қайтыс болуды тіркеу, оның ішінде азаматтық хал актілері жазбаларына өзгерістер, толықтырулар мен түзетулер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"Азаматтық хал актілерін мемлекеттік тіркеуді ұйымдастыру, азаматтық хал актілерінің жазбаларына өзгерістер енгізу, қалпына келтіру, күшін жою қағидаларын бекіту туралы" Қазақстан Республикасы Әділет министрінің 2015 жылғы 25 ақпандағы № 112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10764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хал актілерінің жазбаларын қалпына келтіру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"Азаматтық хал актілерін мемлекеттік тіркеуді ұйымдастыру, азаматтық хал актілерінің жазбаларына өзгерістер енгізу, қалпына келтіру, күшін жою қағидаларын бекіту туралы" Қазақстан Республикасы Әділет министрінің 2015 жылғы 25 ақпандағы № 112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10764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хал актілерін тіркеу туралы қайталама куәліктер немесе анықтамалар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"Азаматтық хал актілерін мемлекеттік тіркеуді ұйымдастыру, азаматтық хал актілерінің жазбаларына өзгерістер енгізу, қалпына келтіру, күшін жою қағидаларын бекіту туралы" Қазақстан Республикасы Әділет министрінің 2015 жылғы 25 ақпандағы № 112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10764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Миссионерлік қызметті жүзеге асыратын тұлғаларды тіркеуді және қайта тіркеуді жүргізу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"Діни қызмет саласындағы мемлекеттік қызметтер көрсету қағидаларын бекіту туралы" Қазақстан Республикасы Ақпарат және қоғамдық даму министрінің 2020 жылғы 31 наурыздағы № 97 </w:t>
            </w:r>
            <w:r>
              <w:rPr>
                <w:rFonts w:ascii="Times New Roman"/>
                <w:b w:val="false"/>
                <w:i w:val="false"/>
                <w:color w:val="000000"/>
                <w:sz w:val="20"/>
              </w:rPr>
              <w:t>бұйрығы</w:t>
            </w:r>
            <w:r>
              <w:rPr>
                <w:rFonts w:ascii="Times New Roman"/>
                <w:b w:val="false"/>
                <w:i w:val="false"/>
                <w:color w:val="000000"/>
                <w:sz w:val="20"/>
              </w:rPr>
              <w:t xml:space="preserve"> Нормативтік құқықтық актілері мемлекеттік тіркеу тізілімінде № 20256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практикамен айналысатын адамды тіркеу есебі</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аудандар, қалалар және қалалардағы аудандар бойынша, арнайы экономикалық аймақтардың аумақтарындағы Қаржыминінің Мемлекеттік кірістер комитетінің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Қазақстан Республикасының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Қазақстан Республикасының Қаржы Министрінің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Республикасынан тыс жерлерге тұрақты тұру үшін шығуға арналған құжаттарды ресімдеу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Республикасынан тыс жерлерге тұрақты тұру үшін шығуға арналған құжаттарды ресімдеу бойынша мемлекеттік көрсетілетін қызмет қағидаларын бекіту туралы" Қазақстан Республикасы Ішкі істер министрінің</w:t>
            </w:r>
            <w:r>
              <w:br/>
            </w:r>
            <w:r>
              <w:rPr>
                <w:rFonts w:ascii="Times New Roman"/>
                <w:b w:val="false"/>
                <w:i w:val="false"/>
                <w:color w:val="000000"/>
                <w:sz w:val="20"/>
              </w:rPr>
              <w:t xml:space="preserve">
2020 жылғы 27 наурыздағы № 259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20207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Оралман мәртебесін беру немесе ұзарту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"Оралман мәртебесін беру немесе ұзарту қағидаларын бекіту туралы" Қазақстан Республикасы Еңбек және халықты әлеуметтік қорғау министрінің 2013 жылғы 22 шілдедегі № 329-ө-м бұйрығына өзгерістер енгізу туралы" Қазақстан Республикасы Еңбек және халықты әлеуметтік қорғау министрінің 2020 жылғы 29 сәуірдегі № 153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20531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Әскери міндеттілер мен әскерге шақырылушыларды әскери есепке қою және одан шығару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Қорғанысминінің жергілікті әскери басқару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"Әскери міндеттілер мен әскерге шақырылушыларды әскери есепке алу қағидаларын бекіту туралы" Қазақстан Республикасы Қорғаныс министрінің 2017 жылғы 24 қаңтардағы № 28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14881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хал актілері жазбаларын жою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"Азаматтық хал актілерін мемлекеттік тіркеуді ұйымдастыру, азаматтық хал актілерінің жазбаларына өзгерістер енгізу, қалпына келтіру, күшін жою қағидаларын бекіту туралы" Қазақстан Республикасы Әділет министрінің 2015 жылғы 25 ақпандағы № 112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10764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Әскери қызметке шақыруды кейінге қалдыру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азаматтарын әскери қызметке шақыруды ұйымдастыру мен жүргізу қағидаларын бекіту туралы" Қазақстан Республикасы Үкіметінің 2012 жылғы 15 мамырдағы № 620 </w:t>
            </w:r>
            <w:r>
              <w:rPr>
                <w:rFonts w:ascii="Times New Roman"/>
                <w:b w:val="false"/>
                <w:i w:val="false"/>
                <w:color w:val="000000"/>
                <w:sz w:val="20"/>
              </w:rPr>
              <w:t>қаулысы</w:t>
            </w:r>
            <w:r>
              <w:rPr>
                <w:rFonts w:ascii="Times New Roman"/>
                <w:b w:val="false"/>
                <w:i w:val="false"/>
                <w:color w:val="000000"/>
                <w:sz w:val="20"/>
              </w:rPr>
              <w:t>.</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Азаматтарды әскери қызметке шақырудан босату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Аудандардың, облыстық маңызы бар қалалар</w:t>
            </w:r>
            <w:r>
              <w:br/>
            </w:r>
            <w:r>
              <w:rPr>
                <w:rFonts w:ascii="Times New Roman"/>
                <w:b w:val="false"/>
                <w:i w:val="false"/>
                <w:color w:val="000000"/>
                <w:sz w:val="20"/>
              </w:rPr>
              <w:t>
дың,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азаматтарын әскери қызметке шақыруды ұйымдастыру мен жүргізу қағидаларын бекіту туралы" Қазақстан Республикасы Үкіметінің 2012 жылғы 15 мамырдағы № 620 </w:t>
            </w:r>
            <w:r>
              <w:rPr>
                <w:rFonts w:ascii="Times New Roman"/>
                <w:b w:val="false"/>
                <w:i w:val="false"/>
                <w:color w:val="000000"/>
                <w:sz w:val="20"/>
              </w:rPr>
              <w:t>қаулысы</w:t>
            </w:r>
            <w:r>
              <w:rPr>
                <w:rFonts w:ascii="Times New Roman"/>
                <w:b w:val="false"/>
                <w:i w:val="false"/>
                <w:color w:val="000000"/>
                <w:sz w:val="20"/>
              </w:rPr>
              <w:t>.</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 Шетелде болу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мекемелерінің Қазақстан Республикасының азаматтығынан шығу жөніндегі құжаттарды ресімдеуі</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азаматтығы, Қазақстан Республикасының азаматтығын жоғалту мен одан айыру және Қазақстан Республикасының азаматтығына жататындығын айқындау мәселелері бойынша өтініштерді Қазақстан Республикасының шет елдердегі мекемелерінің қабылдау, ресімдеу және қарау қағидаларын бекіту туралы" Қазақстан Республикасы Сыртқы істер министрінің 2017 жылғы 15 қыркүйектегі № 11-1-2/420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15884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Республикасынан тыс жерге уақытша жұмыстармен кеткен және сол жерде тұрғылықты тұруға ниет білдірген Қазақстан Республикасы азаматтарының құжаттарын қабылдау және жолдау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Республикасынан тыс жерге уақытша жұмыстармен шыққан және онда тұрақты тұру үшін қалуға тілек білдірген Қазақстан Республикасы азаматтарының құжаттарын қабылдау және жолдау қағидаларын бекіту туралы" Қазақстан Республикасы Сыртқы істер министрінің 2018 жылғы 4 қаңтардағы № 11-1-4/1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16354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Шетелде баланың тууын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w:t>
            </w:r>
            <w:r>
              <w:br/>
            </w:r>
            <w:r>
              <w:rPr>
                <w:rFonts w:ascii="Times New Roman"/>
                <w:b w:val="false"/>
                <w:i w:val="false"/>
                <w:color w:val="000000"/>
                <w:sz w:val="20"/>
              </w:rPr>
              <w:t>
сының шетелдегі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w:t>
            </w:r>
            <w:r>
              <w:br/>
            </w:r>
            <w:r>
              <w:rPr>
                <w:rFonts w:ascii="Times New Roman"/>
                <w:b w:val="false"/>
                <w:i w:val="false"/>
                <w:color w:val="000000"/>
                <w:sz w:val="20"/>
              </w:rPr>
              <w:t>
сының шетелдегі мекемелері,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w:t>
            </w:r>
            <w:r>
              <w:br/>
            </w:r>
            <w:r>
              <w:rPr>
                <w:rFonts w:ascii="Times New Roman"/>
                <w:b w:val="false"/>
                <w:i w:val="false"/>
                <w:color w:val="000000"/>
                <w:sz w:val="20"/>
              </w:rPr>
              <w:t>
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"Шетелде азаматтық хал актілерін мемлекеттік тіркеу саласында мемлекеттік қызметтерді көрсету қағидаларын бекіту туралы" Қазақстан Республикасы Сыртқы істер министрінің 2020 жылғы 12 маусымдағы № 11-1-4/192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20857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Шетелде неке қиюды (ерлі-зайыпты болуды)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w:t>
            </w:r>
            <w:r>
              <w:br/>
            </w:r>
            <w:r>
              <w:rPr>
                <w:rFonts w:ascii="Times New Roman"/>
                <w:b w:val="false"/>
                <w:i w:val="false"/>
                <w:color w:val="000000"/>
                <w:sz w:val="20"/>
              </w:rPr>
              <w:t>
сының шетелдегі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w:t>
            </w:r>
            <w:r>
              <w:br/>
            </w:r>
            <w:r>
              <w:rPr>
                <w:rFonts w:ascii="Times New Roman"/>
                <w:b w:val="false"/>
                <w:i w:val="false"/>
                <w:color w:val="000000"/>
                <w:sz w:val="20"/>
              </w:rPr>
              <w:t>
сының шетелдегі мекемелері,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"Шетелде азаматтық хал актілерін мемлекеттік тіркеу саласында мемлекеттік қызметтерді көрсету қағидаларын бекіту туралы" Қазақстан Республикасы Сыртқы істер министрінің 2020 жылғы 12 маусымдағы № 11-1-4/192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20857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Шетелде некені (ерлі-зайыптылықты) бұзуды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w:t>
            </w:r>
            <w:r>
              <w:br/>
            </w:r>
            <w:r>
              <w:rPr>
                <w:rFonts w:ascii="Times New Roman"/>
                <w:b w:val="false"/>
                <w:i w:val="false"/>
                <w:color w:val="000000"/>
                <w:sz w:val="20"/>
              </w:rPr>
              <w:t>
сының шетелдегі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w:t>
            </w:r>
            <w:r>
              <w:br/>
            </w:r>
            <w:r>
              <w:rPr>
                <w:rFonts w:ascii="Times New Roman"/>
                <w:b w:val="false"/>
                <w:i w:val="false"/>
                <w:color w:val="000000"/>
                <w:sz w:val="20"/>
              </w:rPr>
              <w:t>
сының шетелдегі мекемелері,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"Шетелде азаматтық хал актілерін мемлекеттік тіркеу саласында мемлекеттік қызметтерді көрсету қағидаларын бекіту туралы" Қазақстан Республикасы Сыртқы істер министрінің 2020 жылғы 12 маусымдағы № 11-1-4/192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20857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Шетелде атын, әкесінің атын, тегін ауыстыруды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w:t>
            </w:r>
            <w:r>
              <w:br/>
            </w:r>
            <w:r>
              <w:rPr>
                <w:rFonts w:ascii="Times New Roman"/>
                <w:b w:val="false"/>
                <w:i w:val="false"/>
                <w:color w:val="000000"/>
                <w:sz w:val="20"/>
              </w:rPr>
              <w:t>
сының шетелдегі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"Шетелде азаматтық хал актілерін мемлекеттік тіркеу саласында мемлекеттік қызметтерді көрсету қағидаларын бекіту туралы" Қазақстан Республикасы Сыртқы істер министрінің 2020 жылғы 12 маусымдағы № 11-1-4/192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20857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Шетелде қайтыс болуды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w:t>
            </w:r>
            <w:r>
              <w:br/>
            </w:r>
            <w:r>
              <w:rPr>
                <w:rFonts w:ascii="Times New Roman"/>
                <w:b w:val="false"/>
                <w:i w:val="false"/>
                <w:color w:val="000000"/>
                <w:sz w:val="20"/>
              </w:rPr>
              <w:t>
сының шетелдегі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w:t>
            </w:r>
            <w:r>
              <w:br/>
            </w:r>
            <w:r>
              <w:rPr>
                <w:rFonts w:ascii="Times New Roman"/>
                <w:b w:val="false"/>
                <w:i w:val="false"/>
                <w:color w:val="000000"/>
                <w:sz w:val="20"/>
              </w:rPr>
              <w:t>
сының шетелдегі мекемелері,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"Шетелде азаматтық хал актілерін мемлекеттік тіркеу саласында мемлекеттік қызметтерді көрсету қағидаларын бекіту туралы" Қазақстан Республикасы Сыртқы істер министрінің 2020 жылғы 12 маусымдағы № 11-1-4/192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20857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Республикасынан тыс жерде тұрақты және уақытша тұратын Қазақстан Республикасы азаматтарын есепке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Республикасынан тыс жерде тұрақты және уақытша тұратын Қазақстан Республикасы азаматтарының есебін жүргізу қағидаларын бекіту туралы" Қазақстан Республикасы Сыртқы істер министрінің м.а. 2016 жылғы 14 маусымдағы № 11-1-2/263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14093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Республикасынан тыс жерде тұрақты және уақытша тұратын Қазақстан Республикасы азаматтарын есептен алу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 СІМ,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Республикасынан тыс жерде тұрақты және уақытша тұратын Қазақстан Республикасы азаматтарының есебін жүргізу қағидаларын бекіту туралы" Қазақстан Республикасы Сыртқы істер министрінің м.а. 2016 жылғы 14 маусымдағы № 11-1-2/263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14093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Жетім балаларды, ата-аналарының қамқорлығынсыз қалған балаларды асырап алуға тілек білдірген, Қазақстан Республикасының азаматтары болып табылатын, Қазақстан Республикасынан тыс жерде тұрақты тұратын адамдарды, шетелдіктерді есепке алу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шетелдердегі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шетелдердегі мекемелері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"Жетім балаларды, ата-аналарының қамқорлығынсыз қалған балаларды асырап алуға тілек білдірген, Қазақстан Республикасының азаматтары болып табылатын, Қазақстан Республикасынан тыс жерде тұрақты тұратын адамдарды, шетелдіктерді есепке алу қағидаларын бекіту туралы" Қазақстан Республикасы Сыртқы істер министрінің м.а. 2016 жылғы 14 маусымдағы № 11-1-2/262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13958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 Қазақстан Республикасына келу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Республикасында босқын мәртебесін беру және ұзарту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"Босқын мәртебесін беру туралы өтінішхатты тіркеу мен қараудың қағидаларын бекіту туралы" Қазақстан Республикасы Ішкі істер министрінің 2010 жылғы 29 қарашадағы № 496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6681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Шетелдіктерге және азаматтығы жоқ адамдарға Қазақстан Республикасында уақытша тұруға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аумақтық полиция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w:t>
            </w:r>
            <w:r>
              <w:br/>
            </w:r>
            <w:r>
              <w:rPr>
                <w:rFonts w:ascii="Times New Roman"/>
                <w:b w:val="false"/>
                <w:i w:val="false"/>
                <w:color w:val="000000"/>
                <w:sz w:val="20"/>
              </w:rPr>
              <w:t>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"Шетелдіктерге және азаматтығы жоқ адамдарға Қазақстан Республикасында уақытша және тұрақты тұруға рұқсаттар беру қағидаларын бекіту туралы" Қазақстан Республикасы Ішкі істер министрінің 2015 жылғы 4 желтоқсандағы № 992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12880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Шетелдіктер мен азаматтығы жоқ адамдарға Қазақстан Республикасында тұрақты тұруға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аумақтық полиция органдары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"Шетелдіктерге және азаматтығы жоқ адамдарға Қазақстан Республикасында уақытша және тұрақты тұруға рұқсаттар беру қағидаларын бекіту туралы" Қазақстан Республикасы Ішкі істер министрінің 2015 жылғы 4 желтоқсандағы № 992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12880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Азаматтығы жоқ адамдарға куәліктер және Қазақстан Республикасында тұрақты тұратын шетелдіктердің тұруына ыхтиярхат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"Азаматтығы жоқ адамдарға куәліктер және Қазақстан Республикасында тұрақты тұратын шетелдіктердің тұруына ықтиярхат беру" мемлекеттік қызметті көрсету тәртібін айқындайтын Ережелер бекіту туралы" Қазақстан Республикасы Ішкі істер министрінің 2020 жылғы 30 наурыздағы № 266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20195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Республикасына кіруге және Қазақстан Республикасының аумағы арқылы транзиттік өтуге визалар беру, олардың мерзімін ұзарту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 Қазақстан Республикасының шетелдегі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 Қазақстан Республикасының шетелдегі мекемелері,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"Шетелдіктер мен азаматтығы жоқ адамдардың Қазақстан Республикасына келуіне шақыруларын ресімдеу, шақыруларын келісу, Қазақстан Республикасының визаларын беру, күшін жою, қалпына келтіру, сондай-ақ олардың қолданылу мерзімдерін ұзарту және қысқарту қағидаларын бекіту туралы" Қазақстан Республикасы Сыртқы министрінің м.а. 2016 жылғы 24 қарашадағы № 11-1-2/555 және Қазақстан Республикасы Ішкі істер министрінің 2016 жылғы 28 қарашадағы № 1100 </w:t>
            </w:r>
            <w:r>
              <w:rPr>
                <w:rFonts w:ascii="Times New Roman"/>
                <w:b w:val="false"/>
                <w:i w:val="false"/>
                <w:color w:val="000000"/>
                <w:sz w:val="20"/>
              </w:rPr>
              <w:t>бірлескен бұйрығы</w:t>
            </w:r>
            <w:r>
              <w:rPr>
                <w:rFonts w:ascii="Times New Roman"/>
                <w:b w:val="false"/>
                <w:i w:val="false"/>
                <w:color w:val="000000"/>
                <w:sz w:val="20"/>
              </w:rPr>
              <w:t>. Нормативтік құқықтық актілері мемлекеттік тіркеу тізілімінде № 14531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Еңбекші көшіп келушіге рұқсаттар беру және ұзарту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"Еңбекші көшіп келушіге рұқсатты беру, ұзарту және кері қайтарып алу, сондай-ақ еңбекші көшіп келушілерді дакто-, фото есепке алуды қалыптастыру және жүргізу қағидаларын бекіту туралы" Қазақстан Республикасы Ішкі істер министрінің 2014 жылғы 8 ақпандағы № 76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9200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бейрезиденті болып табылатын және Қазақстан Республикасының аумағында инвестициялық қызметті жүзеге асыратын тұлғалар үшін инвесторлық визаны алуға өтінішхат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 Инвестициялар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бейрезиденті болып табылатын және Қазақстан Республикасының аумағында инвестициялық қызметті жүзеге асыратын тұлғалар үшін инвесторлық виза алуға өтінішхатты беру қағидаларын бекіту туралы" Қазақстан Республикасы Инвестициялар және даму министрінің 2015 жылғы 29 желтоқсандағы № 1265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13039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визаларын беру бойынша қабылдаушы тұлғалардың шақыруларын қабылдау және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аумақтық полиция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"Шетелдіктер мен азаматтығы жоқ адамдардың Қазақстан Республикасына келуіне шақыруларын ресімдеу, шақыруларын келісу, Қазақстан Республикасының визаларын беру, күшін жою, қалпына келтіру, сондай-ақ олардың қолданылу мерзімдерін ұзарту және қысқарту қағидаларын бекіту туралы" Қазақстан Республикасы Сыртқы министрінің м.а. 2016 жылғы 24 қарашадағы № 11-1-2/555 және Қазақстан Республикасы Ішкі істер министрінің 2016 жылғы 28 қарашадағы № 1100 </w:t>
            </w:r>
            <w:r>
              <w:rPr>
                <w:rFonts w:ascii="Times New Roman"/>
                <w:b w:val="false"/>
                <w:i w:val="false"/>
                <w:color w:val="000000"/>
                <w:sz w:val="20"/>
              </w:rPr>
              <w:t>бірлескен бұйрығы</w:t>
            </w:r>
            <w:r>
              <w:rPr>
                <w:rFonts w:ascii="Times New Roman"/>
                <w:b w:val="false"/>
                <w:i w:val="false"/>
                <w:color w:val="000000"/>
                <w:sz w:val="20"/>
              </w:rPr>
              <w:t>. Нормативтік құқықтық актілері мемлекеттік тіркеу тізілімінде № 14531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Қайтып оралуға куәлікті ресімдеу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"Қайтып оралуға арналған куәлікті ресімдеу" мемлекеттік қызмет көрсету қағидаларын бекіту туралы" Қазақстан Республикасы Сыртқы істер министрінің 2020 жылғы 14 мамырдағы № 11-1-4/155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20642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 жүру құжатын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"Жол жүру құжаттарын беру қағидаларын бекіту туралы" Қазақстан Республикасы Ішкі істер министрінің 2015 жылғы 24 сәуірдегі № 391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11202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Республикасында уақытша болатын шетелдіктерге және азаматтығы жоқ адамдарға жеке сәйкестендіру нөмірін қалыптастыру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Республикасында уақытша болатын шетелдіктерге жеке сәйкестендіру нөмірлерін қалыптастыру" мемлекеттік қызмет көрсету қағидаларын бекіту туралы" Қазақстан Республикасы Ішкі істер министрінің 2020 жылғы 27 наурыздағы № 258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20201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 Жеке және заңды тұлғаларды тіркеу</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 Жеке және заңды тұлғаларды тіркеу саласындағы өзге де да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Салық төлеушілерді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аудандар, қалалар және қалалардағы аудандар бойынша, арнайы экономикалық аймақтардың аумақтарындағы Қаржымині Мемлекеттік кірістер комитетінің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ҚР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xml:space="preserve"> Қазақстан Республикасының Қаржы Министрінің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Мерзімді баспасөз басылымдарын, ақпараттық агенттіктерді және желілік басылымдарды есепке қою немесе қайта есепке алу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 Ақпарат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"Ақпарат саласындағы мемлекеттік қызметтер көрсету қағидаларын бекіту туралы" Қазақстан Республикасы Ақпарат және қоғамдық даму министрінің 2020 жылғы 2 сәуірдегі № 101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20296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аумағында таратылатын шетелдік мерзімді баспасөз басылымдарын есепке қою, қайта есепке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 Ақпарат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"Ақпарат саласындағы мемлекеттік қызметтер көрсету қағидаларын бекіту туралы" Қазақстан Республикасы Ақпарат және қоғамдық даму министрінің 2020 жылғы 2 сәуірдегі № 101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20296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аумағындағы шетелдік діни бірлестіктердің қызметін, шетелдік діни орталықтардың Қазақстан Республикасындағы діни бірлестіктерінің басшыларын тағайындауын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 Дін істері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АҚДМ Дін істері комитеті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"Діни қызмет саласындағы мемлекеттік қызметтер көрсету қағидаларын бекіту туралы" Қазақстан Республикасы Ақпарат және қоғамдық даму министрінің 2020 жылғы 31 наурыздағы № 97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20256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Қосылған құн салығын төлеушілерді тіркеу есебі</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 "бір өтініш" қағидаты бойынша көрсетілетін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Қазақстан Республикасының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өнімдерінің жекелеген түрлерін өндірушілерге (импорттаушыларға), сондай-ақ акцизделетін өнімдердің кейбір түрлерін, авиациялық отын мен мазут өндірушілер мен импорттаушылардың тауарларына дербес сәйкестендіру нөмірін (ДСН-код)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"Дербес сәйкестендіру нөмір-кодтарын беру қағидаларын бекіту туралы" Қазақстан Республикасы Қаржы министрінің 2015 жылғы 27 ақпандағы № 137 </w:t>
            </w:r>
            <w:r>
              <w:rPr>
                <w:rFonts w:ascii="Times New Roman"/>
                <w:b w:val="false"/>
                <w:i w:val="false"/>
                <w:color w:val="000000"/>
                <w:sz w:val="20"/>
              </w:rPr>
              <w:t>бұйрығы</w:t>
            </w:r>
            <w:r>
              <w:rPr>
                <w:rFonts w:ascii="Times New Roman"/>
                <w:b w:val="false"/>
                <w:i w:val="false"/>
                <w:color w:val="000000"/>
                <w:sz w:val="20"/>
              </w:rPr>
              <w:t xml:space="preserve">. Нормативтік құқықтық актілері мемлекеттік тіркеу тізілімінде № 10584 болып тіркелді "Темекі өнімдеріне арналған дербес сәйкестендіру нөмірлерін-кодтарын беру қағидаларын бекіту туралы" Қазақстан Республикасы Қаржы министрінің 2017 жылғы 15 ақпандағы № 102 </w:t>
            </w:r>
            <w:r>
              <w:rPr>
                <w:rFonts w:ascii="Times New Roman"/>
                <w:b w:val="false"/>
                <w:i w:val="false"/>
                <w:color w:val="000000"/>
                <w:sz w:val="20"/>
              </w:rPr>
              <w:t>бұйрығы</w:t>
            </w:r>
            <w:r>
              <w:rPr>
                <w:rFonts w:ascii="Times New Roman"/>
                <w:b w:val="false"/>
                <w:i w:val="false"/>
                <w:color w:val="000000"/>
                <w:sz w:val="20"/>
              </w:rPr>
              <w:t xml:space="preserve">. Нормативтік құқықтық актілері мемлекеттік тіркеу тізілімінде № 14914 болып тіркелді. "Дербес сәйкестендіру нөмір-кодтарын беру қағидаларын бекіту туралы" Қазақстан Республикасы Қаржы министрінің 2015 жылғы 10 желтоқсандағы № 646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12615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 Отбасы және балалар</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00401. Отбасын құру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Неке қиюды (ерлі-зайыптылықты) тіркеу, оның ішінде азаматтық хал актілері жазбаларына өзгерістер, толықтырулар мен түзетулер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"Азаматтық хал актілерін мемлекеттік тіркеуді ұйымдастыру, азаматтық хал актілерінің жазбаларына өзгерістер енгізу, қалпына келтіру, күшін жою қағидаларын бекіту туралы" Қазақстан Республикасы Әділет министрінің 2015 жылғы 25 ақпандағы № 112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10764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Некені (ерлі-зайыптылықты) бұзуды тіркеу, оның ішінде азаматтық хал актілері жазбаларына өзгерістер, толықтырулар мен түзетулер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"Азаматтық хал актілерін мемлекеттік тіркеуді ұйымдастыру, азаматтық хал актілерінің жазбаларына өзгерістер енгізу, қалпына келтіру, күшін жою қағидаларын бекіту туралы" Қазақстан Республикасы Әділет министрінің 2015 жылғы 25 ақпандағы № 112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10764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 Бала туу, қамқоршылық және бала тәрбиелеу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тууды тіркеу, оның ішінде азаматтық хал актілерінің жазбаларына өзгерістер, толықтырулар мен түзетулер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түрінде/проактивті/ "бір өтініш" қағидаты бойынша көрсетілетін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"Азаматтық хал актілерін мемлекеттік тіркеуді ұйымдастыру, азаматтық хал актілерінің жазбаларына өзгерістер енгізу, қалпына келтіру, күшін жою қағидаларын бекіту туралы" Қазақстан Республикасы Әділет министрінің 2015 жылғы 25 ақпандағы № 112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10764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Қорғаншылық және қамқоршылық жөнінде анықтамалар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автоматтындырылған)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Жетім балаға (жетім балаларға) және ата-анасының қамқорлығынсыз қалған балаға (балаларға) қамқоршылық немесе қорғаншылық белгілеу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 "бір өтініш" қағидаты бойынша көрсетілетін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Кәмелетке толмағандардың мүлкіне иелік ету үшін анықтамалар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автоматтындырылған)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Шетелдіктерге асырап алуға берілген Қазақстан Республикасының азаматтары болып табылатын балаларды (қыздарды) есепке алу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"Шетелдіктер асырап алған Қазақстан Республикасының азаматтары болып табылатын балаларды Қазақстан Республикасының Сыртқы істер министрлігінде есепке қою және Қазақстан Республикасының шетелдегі мекемелерінің бақылауды жүзеге асыру қағидаларын бекіту туралы" Қазақстан Республикасы Сыртқы істер министрінің м.а. 2015 жылғы 3 сәуірдегі № 11-1-2/130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11240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Мүмкіндіктері шектеулі балаларды психологиялық-медициналық-педагогикалық тексеру және оларға консультациялық көмек көрсету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Психологиялық-медициналық-педагогикалық консультация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Психологиялық-медициналық-педагогикалық консультация,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"Психологиялық-педагогикалық қолдау саласындағы жергілікті атқарушы органдар көрсететін мемлекеттік көрсетілетін қызметтерді көрсету тәртібін бекіту туралы" Қазақстан Республикасы Білім және ғылым министрінің 2020 жылғы 27 мамырдағы № 223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20744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Дамуында проблемалары бар балалар мен жасөспірімдерді оңалту және әлеуметтік бейімдеу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Оңалту орталықтары, психологиялық-педагогикалық түзеу кабинеттері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Оңалту орталықтары, психологиялық-педагогикалық түзеу кабинеттері,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"Психологиялық-педагогикалық қолдау саласындағы жергілікті атқарушы органдар көрсететін мемлекеттік көрсетілетін қызметтерді көрсету тәртібін бекіту туралы" Қазақстан Республикасы Білім және ғылым министрінің 2020 жылғы 27 мамырдағы № 223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20744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туғанда берілетін және бала күтімі бойынша жәрдемақыларды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автоматтындырылған)/қағаз түрінде/проактивті/ "бір өтініш" қағидаты бойынша көрсетілетін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"Балалы отбасыларға берілетін мемлекеттік жәрдемақыларды тағайындау және төлеу қағидаларын бекіту туралы" Қазақстан Республикасы Денсаулық сақтау және әлеуметтік даму министрінің 2015 жылғы 5 мамырдағы № 319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11507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Мүгедек баланы тәрбиелеп отырған анаға немесе әкеге, бала асырап алушыға, қорғаншыға (қамқоршыға) жәрдемақы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Еңбекминінің Еңбек, әлеуметтік қорғау және көші-қон комитетінің аумақтық бөлімшелері,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автоматтындырылған)/қағаз түрінде/ "бір өтініш" қағидаты бойынша көрсетілетін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"Балалы отбасыларға берілетін мемлекеттік жәрдемақыларды тағайындау және төлеу қағидаларын бекіту туралы" Қазақстан Республикасы Денсаулық сақтау және әлеуметтік даму министрінің 2015 жылғы 5 мамырдағы № 319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11507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Балаға кері әсер етпейтін ата-ана құқықтарынан айырылған ата-аналарға баламен кездесуіне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ЖАО</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"Алтын алқа", "Күміс алқа" алқаларымен наградталған немесе бұрын "Батыр ана" атағын алған, І және ІІ дәрежелі "Ана даңқы" ордендерімен наградталған көп балалы аналарға мемлекеттік жәрдемақыны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w:t>
            </w:r>
            <w:r>
              <w:br/>
            </w:r>
            <w:r>
              <w:rPr>
                <w:rFonts w:ascii="Times New Roman"/>
                <w:b w:val="false"/>
                <w:i w:val="false"/>
                <w:color w:val="000000"/>
                <w:sz w:val="20"/>
              </w:rPr>
              <w:t>
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w:t>
            </w:r>
            <w:r>
              <w:br/>
            </w:r>
            <w:r>
              <w:rPr>
                <w:rFonts w:ascii="Times New Roman"/>
                <w:b w:val="false"/>
                <w:i w:val="false"/>
                <w:color w:val="000000"/>
                <w:sz w:val="20"/>
              </w:rPr>
              <w:t>
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r>
              <w:br/>
            </w:r>
            <w:r>
              <w:rPr>
                <w:rFonts w:ascii="Times New Roman"/>
                <w:b w:val="false"/>
                <w:i w:val="false"/>
                <w:color w:val="000000"/>
                <w:sz w:val="20"/>
              </w:rPr>
              <w:t>
нің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"Балалы отбасыларға берілетін мемлекеттік жәрдемақыларды тағайындау және төлеу қағидаларын бекіту туралы" Қазақстан Республикасы Денсаулық сақтау және әлеуметтік даму министрінің 2015 жылғы 5 мамырдағы № 319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11507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кезінен бірінші топтағы мүгедектің күтіміне байланысты жәрдемақы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Еңбекминінің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Еңбекмині Еңбек, әлеуметтік қорғау және көші-қон комитетінің аумақтық бөлімшелері,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"Балалы отбасыларға берілетін мемлекеттік жәрдемақыларды тағайындау және төлеу қағидаларын бекіту туралы" Қазақстан Республикасы Денсаулық сақтау және әлеуметтік даму министрінің 2015 жылғы 5 мамырдағы № 319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11507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 жасқа толған баланың пікірін есепке алу туралы қорғаншылар мен қамқоршылар органдарының шешімін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Көпбалалы отбасыға берілетін жәрдемақыны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автоматтындырылған)/проактивті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 Балаға білім беру және бос уақыт</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ұйымдарға жіберу үшін мектеп жасына дейінгі (6 жасқа дейін) балаларды кезекке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ЖАО, қаладағы аудандардың, аудандық маңызы бар қалалардың, кенттердің, ауылдардың, ауылдық округтердің әкімдері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аудандардың (облыстық маңызы бар қалалардың) ЖАО, қаладағы аудандардың, аудандық маңызы бар қалалардың, кенттердің, ауылдардың, ауылдық округтердің әкімдері,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түрінде/проактивті/"бір өтініш" қағидаты бойынша көрсетілетін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білім беру саласында мемлекеттік қызметтер көрсету қағидаларын бекіту туралы"</w:t>
            </w:r>
            <w:r>
              <w:br/>
            </w:r>
            <w:r>
              <w:rPr>
                <w:rFonts w:ascii="Times New Roman"/>
                <w:b w:val="false"/>
                <w:i w:val="false"/>
                <w:color w:val="000000"/>
                <w:sz w:val="20"/>
              </w:rPr>
              <w:t xml:space="preserve">
Қазақстан Республикасы Білім және ғылым министрінің 2020 жылғы 19 маусымдағы № 254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20883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ұйымдарға құжаттарды қабылдау және балаларды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ұйымдардың барлық түрлері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ұйымдардың барлық түрлері,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20883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 қабылдау және оқуға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және жалпы орта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және жалпы орта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қағидаларын бекіту туралы" Қазақстан Республикасы Білім және ғылым министрінің 2018 жылғы 12 қазандағы № 564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17553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және жалпы орта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және жалпы орта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"Психологиялық-педагогикалық қолдау саласындағы жергілікті атқарушы органдар көрсететін мемлекеттік көрсетілетін қызметтерді көрсету тәртібін бекіту туралы" Қазақстан Республикасы Білім және ғылым министрінің 2020 жылғы 27 мамырдағы № 223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20744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"Психологиялық-педагогикалық қолдау саласындағы жергілікті атқарушы органдар көрсететін мемлекеттік көрсетілетін қызметтерді көрсету тәртібін бекіту туралы" Қазақстан Республикасы Білім және ғылым министрінің 2020 жылғы 27 мамырдағы № 223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20744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Балаларға қосымша білім беру бойынша қосымша білім беру ұйымдарына құжаттар қабылдау және оқуға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Балаларға арналған қосымша білім беру ұйымдары, жалпы орта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балаларға арналған қосымша білім беру ұйымдары, жалпы орта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автоматтындарылған)/қағаз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"Балаларға қосымша білім беру бойынша қосымша білім беру ұйымдарына құжаттар қабылдау және оқуға қабылдау" мемлекеттік қызметін көрсету қағидаларын бекіту туралы" Қазақстан Республикасы Білім және ғылым министрінің 2020 жылғы 22 мамырдағы № 219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20695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Шалғайдағы ауылдық елді мекендерде тұратын балаларды жалпы білім беру ұйымдарына және кейін үйлеріне тегін тасымалдауды ұсыну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Кент, ауыл, ауылдық округ әкімі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кент, ауыл, ауылдық округ әкімі,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автоматтындарылған)/қағаз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беретін мектептердегі білім алушылар мен тәрбиеленушілердің жекелеген санаттарын тегін және жеңілдікпен тамақтандыруды ұсыну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автоматтындарылған)/қағаз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мекемелеріндегі білім алушылар мен тәрбиеленушілердің жекелеген санаттарына қала сыртындағы және мектеп жанындағы лагерьлерде демалуы үшін құжаттар қабылдау және жолдама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қалалардың ЖАО,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аудандардың және қалалардың ЖАО,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жалпы орта білім беру ұйымдарында экстернат нысанында оқытуға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автоматтындырылған)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"Экстернат нысанында оқыту және "Негізгі орта, жалпы орта білім беру ұйымдарында экстернат нысанында оқуға рұқсат беру" мемлекеттік көрсетілетін қызмет қағидаларын бекіту туралы" Қазақстан Республикасы Білім және ғылым министрінің 2016 жылғы 22 қаңтардағы № 61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13110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және жоғары білім беру ұйымдарындағы тәрбиеленушілер мен білім алушылардың жекелеген санаттағы азаматтарына, сондай-ақ, қорғаншылық (қамқоршылықтағы) пен патронаттағы тұлғаларына тегін тамақтандыруды ұсыну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жоғары және (немесе) жоғары оқу орнынан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техникалық және кәсіптік, орта білімнен кейінгі, жоғары және (немесе) жоғары оқу орнынан кейінгі білім беру ұйымдары</w:t>
            </w:r>
            <w:r>
              <w:br/>
            </w:r>
            <w:r>
              <w:rPr>
                <w:rFonts w:ascii="Times New Roman"/>
                <w:b w:val="false"/>
                <w:i w:val="false"/>
                <w:color w:val="000000"/>
                <w:sz w:val="20"/>
              </w:rPr>
              <w:t>
,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"Техникалық және кәсіптік, орта білімнен кейінгі және жоғары білім беру ұйымдарында білім алатын және тәрбиеленетін жекелеген санаттағы азаматтарға, сондай-ақ қорғаншылықтағы (қамқоршылықтағы) және патронаттағы адамдарға тегін тамақтандыруды ұсыну" мемлекеттік қызмет көрсету қағидаларын бекіту туралы" Қазақстан Республикасы Білім және ғылым министрінің 2020 жылғы 4 мамырдағы № 180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20579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кәсіптік және орта білімнен кейінгі білімі бар кадрларды даярлауға арналған мемлекеттік білім беру тапсырысын орналастыру бойынша конкурсқа құжаттарды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"Еңбек нарығының қажеттіліктерін ескере отырып, техникалық және кәсіптік, орта білімнен кейінгі, жоғары және жоғары оқу орнынан кейінгі білімі бар кадрларды даярлауға, жоғары және (немесе) жоғары оқу орнынан кейінгі білім беру ұйымдарының дайындық бөлімдеріне, сондай-ақ мектепке дейінгі тәрбиелеу мен оқытуға, орта білім беруге мемлекеттік білім беру тапсырысын орналастыру қағидаларын бекіту туралы" Қазақстан Республикасы Білім және ғылым министрінің 2016 жылғы 29 қаңтардағы № 122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13418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Олимпиадалық резервтің республикалық, облыстық, республикалық маңызы бар қалалардың, астананың мамандандырылған мектеп-интернат-колледждері және спорттағы дарынды балаларға арналған облыстық, республикалық маңызы бар қалалардың, астананың мектеп-интернаттарына құжаттар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Олимпиадалық резервтің республикалық мамандандырылған мектеп-интернаттары-колледждері және спорттағы дарынды балаларға арналған облыстық мектеп-интернаттар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Олимпиадалық резервтің республикалық мамандандырылған мектеп-интернаттары-колледждері және спорттағы дарынды балаларға арналған облыстық мектеп-интернаттар,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"Олимпиадалық резервтің республикалық, облыстық, республикалық маңызы бар қалалардың, астананың мамандандырылған мектеп-интернат-колледждері және спорттағы дарынды балаларға арналған облыстық, республикалық маңызы бар қалалардың, астананың мектеп-интернаттары қызметінің қағидаларын бекіту туралы" Қазақстан Республикасы Мәдениет және спорт министрінің 2014 жылғы 3 қарашадағы № 69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9947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Балалар-жасөспірімдер спорт мектептеріне, мүгедектерге арналған спорт мектептеріне құжаттарды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Балалар-жасөспірімдер спорт мектептері, мүгедектерге арналған спорт мектептері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Балалар-жасөспірімдер спорт мектептері, мүгедектерге арналған спорт мектептері,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"Спорт резерві мен жоғары дәрежелі спортшыларды даярлау жөніндегі оқу-жаттығу процесі жүзеге асырылатын дене шынықтыру-спорт ұйымдары түрлерінің тізбесін және олардың қызметі қағидаларын бекіту туралы" Қазақстан Республикасы Мәдениет және спорт министрінің 2014 жылғы 22 қарашадағы № 106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10012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жалпы орта білім беру ұйымдары арасында балаларды ауыстыру үшін құжаттарды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және жалпы орта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және жалпы орта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қағидаларын бекіту туралы" Қазақстан Республикасы Білім және ғылым министрінің 2018 жылғы 12 қазандағы № 564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17553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дербес білім беру ұйымында дарынды балалардың оқуына ақы төлеу үшін Қазақстан Республикасы Тұңғыш Президентінің – Елбасының "Өркен" білім беру грантын тағайындауға арналған конкурсқа қатысу үшін құжаттар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ДБҰ</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ДБҰ</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"Назарбаев Зияткерлік мектептері" дербес білім беру ұйымында дарынды балалардың оқуына ақы төлеу үшін Қазақстан Республикасы Тұңғыш Президентінің – Елбасының "Өркен" білім беру грантын тағайындауға арналған конкурсқа қатысу үшін құжаттар қабылдау" мемлекеттік қызметін көрсету қағидаларын бекіту туралы" Қазақстан Республикасы Білім және ғылым министрінің 2020 жылғы 27 сәуірдегі № 164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20509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 Баланы бағу және қамтамасыз ету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Мүгедек балаларды үйде оқытуға жұмсалған шығындарды өтеу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"Әлеуметтік-еңбек саласындағы мемлекеттік көрсетілетін қызмет стандарттарын бекіту туралы" Қазақстан Республикасы Денсаулық сақтау және әлеуметтік даму министрінің 2015 жылғы 28 сәуірдегі № 279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11342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 (балаларды) патронаттық тәрбиелеуге беру және патронат тәрбиешілерге берілген баланы (балаларды) асырап-бағуға ақшалай қаражат төлеуді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асырап алуға тілек білдірген адамдарды есепке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азаматтары болып табылатын, Қазақстан Республикасының аумағында тұрақты тұратын, жетім балаларды, ата-аналарының қамқорлығынсыз қалған балаларды асырап алуға тілек білдірген адамдарды есепке алу қағидаларын бекіту туралы" Қазақстан Республикасы Білім және ғылым министрінің 2016 жылғы 29 маусымдағы № 407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14067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асырап алу агенттігін аккредиттеу немесе аккредиттеу мерзімін ұзарту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Балалардың құқықтарын қорғау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Балалардың құқықтарын қорғау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"Бала асырап алу жөніндегі агенттіктерді және жетім балаларды, ата-аналарының қамқорлығынсыз қалған балаларды Қазақстан Республикасы азаматтарының отбасыларына орналастыруға жәрдем көрсету жөніндегі ұйымдарды аккредиттеу қағидаларын бекіту туралы" Қазақстан Республикасы Білім және ғылым министрінің 2014 жылғы 9 желтоқсандағы № 513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10372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Жетім баланы және (немесе) ата-анасының қамқорлығынсыз қалған баланы асырап алуға байланысты біржолғы ақшалай төлемді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 (балаларды) қабылдаушы отбасына тәрбиелеуге беру және оларды асырауға ақшалай қаражат төлеуді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"Отбасы және балалар саласында мемлекеттік қызметтерді көрсету қағидаларын бекіту туралы" Қазақстан Республикасы Білім және ғылым министрінің 2020 жылғы 24 сәуірдегі № 158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20478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 Мүлік және зияткерлік меншік құқығы</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 Жылжымалы мүлік</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мемлекеттік тіркеуге жатпайтын жылжымалы мүлік кепілдігін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"Міндетті мемлекеттік тіркеуге жатпайтын жылжымалы мүлік кепілін тіркеу туралы нұсқаулықты бекіту туралы" Қазақстан Республикасы Әділет министрінің 1999 жылғы 22 ақпандағы № 14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913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Жылжымалы мүлік кепілінің тізілімінен үзінді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"Жылжымалы мүлік кепілін тіркеу тізілімінен үзінді көшірмені беру" мемлекеттік қызмет көрсету қағидаларын бекіту туралы Қазақстан Республикасы Әділет министрінің 2020 жылғы 19 маусымдағы № 107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20917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кеме тізілімінде ішкі суда жүзетін кемелерді, "өзен-теңіз" суларында жүзетін кемелерді және оларға құқықтарды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"Кемені, оның ішінде шағын көлемді кемені және оған құқықтарды мемлекеттік тіркеу қағидаларын бекіту туралы" Қазақстан Республикасы Инвестициялар және даму министрінің м.а. 2015 жылғы 23 қаңтардағы № 51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10400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Жалға алынған шетел кемелерінің тізілімінде жалға алынған ішкі суда жүзетін кемелерді және "өзен-теңіз" суларында жүзетін кемелерді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"Кемені, оның ішінде шағын көлемді кемені және оған құқықтарды мемлекеттік тіркеу қағидаларын бекіту туралы" Қазақстан Республикасы Инвестициялар және даму министрінің м.а. 2015 жылғы 23 қаңтардағы № 51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№10400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көлемді кемелерді және оларға құқықтарды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"Кемені, оның ішінде шағын көлемді кемені және оған құқықтарды мемлекеттік тіркеу қағидаларын бекіту туралы" Қазақстан Республикасы Инвестициялар және даму министрінің м.а. 2015 жылғы 23 қаңтардағы № 51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№10400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Жылжымалы құрам кепілін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"Жылжымалы құрамды және оның кепілін мемлекеттік тіркеу (қайта тіркеу), сондай-ақ Мемлекеттік жылжымалы құрам тізілімінен алып тастау қағидаларын бекіту туралы" Қазақстан Республикасы Инвестициялар және даму министрінің м.а. 2015 жылғы 26 наурыздағы № 333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№11119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Жылжымалы құрамды мемлекеттік тіркеу (қайта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"Жылжымалы құрамды және оның кепілін мемлекеттік тіркеу (қайта тіркеу), сондай-ақ Мемлекеттік жылжымалы құрам тізілімінен алып тастау қағидаларын бекіту туралы" Қазақстан Республикасы Инвестициялар және даму министрінің м.а. 2015 жылғы 26 наурыздағы № 333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№11119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 құралының сәйкестендіру нөмірі бойынша көлік құралдарының жекелеген түрлерін мемлекеттік тіркеу, есепке алу және есептен шығару, сондай-ақ көлік құралдарын тіркеу туралы куәлік және мемлекеттік тіркеу нөмірлік белгілерін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r>
              <w:br/>
            </w: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"Көлік құралының сәйкестендіру нөмірі бойынша көлік құралдарының жекелеген түрлерін мемлекеттік тіркеу және есепке алу, Механикалық көлік құралдарын жүргізушілерді даярлау, Емтихандар қабылдау және жүргізуші куәліктерін беру қағидаларын бекіту туралы" Қазақстан Республикасы Ішкі істер министрінің 2014 жылғы 2 желтоқсандағы № 862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№10056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Тракторларды және олардың базасында жасалған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мелиорациялық және жол-құрылыс машиналары мен механизмдерін, сондай-ақ өтімділігі жоғары арнайы машиналарды мемлекеттік тіркеу (қайта тіркеу), тіркеу есебінен алу және олар үшін тіркеу құжатын (телнұсқасын) және мемлекеттік нөмірлік белгі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"Тракторларды және олардың базасында жасалған өздігінен жүретін шассилер мен механизмдерді, монтаждалған арнаулы жабдығы бар тіркемелерді қоса алғанда, олардың тіркемелерін, өздігінен жүретін ауылшаруашылық, мелиорациялық және жол-құрылыс машиналары мен механизмдерін, жүріп өту мүмкіндігі жоғары арнайы машиналарды мемлекеттік тіркеу қағидаларын бекіту туралы" Қазақстан Республикасы Ауыл шаруашылығы министрінің 2015 жылғы 30 наурыздағы № 4-3/267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11702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Тракторлардың және олардың базасында жасалған өздігінен жүретін шассилер мен механизмдердің, монтаждалған арнайы жабдығы бар тіркемелерді қоса алғанда, олардың тіркемелерінің, өздігінен жүретін ауыл шаруашылығы, мелиоративтік және жол-құрылыс машиналары мен механизмдерінің, жүріп өту мүмкіндігі жоғары арнайы машиналардың кепілін мемлекеттік тіркеу (тіркеуден алу), өзгерістер мен толықтыруларды (оның ішінде, меншік құқығының басқа адамға ауысуы, талап ету құқығын басқаға беру, кейіннен кепілге (қайталама кепілге) салу) тіркеу және тіркелген кепілдің қолданысын тоқтату, сондай-ақ кепілді мемлекеттік тіркеу туралы куәлікті немесе телнұсқаны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аудандардың және облыстық маңызы бар қалалардың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"Тракторларды және олардың базасында жасалған өздігінен жүретін шассилер мен механизмдерді, монтаждалған арнаулы жабдығы бар тіркемелерді қоса алғанда, олардың тіркемелерін, өздігінен жүретін ауылшаруашылық, мелиорациялық және жол-құрылыс машиналары мен механизмдерін, жүріп өту мүмкіндігі жоғары арнайы машиналарды кепілге қоюды мемлекеттік тіркеу қағидаларын бекіту туралы" Қазақстан Республикасы Ауыл шаруашылығы министрінің 2015 жылғы 30 наурыздағы № 4-3/268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11708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Кеменің, шағын көлемді кеменің, жасалып жатқан кеменің ипотекасын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"Кемені, оның ішінде шағын көлемді кемені және оған құқықтарды мемлекеттік тіркеу қағидаларын бекіту туралы" Қазақстан Республикасы Инвестициялар және даму министрінің м.а. 2015 жылғы 23 қаңтардағы № 51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№10400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азаматтық әуе кемелерін мемлекеттік тіркеу туралы куәліктер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азаматтық әуе кемелерін және оларға құқықтарды, мемлекеттік тіркеу қағидаларын бекіту туралы" Қазақстан Республикасы Инвестициялар және даму министрінің 2017 жылғы 30 маусымдағы №409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№15553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Жасалып жатқан кемелер тізілімінде жасалып жатқан кемеге меншік құқығын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Порттың теңіз әкімшілігі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"Кемелерді және оларға құқықтарды мемлекеттік тіркеу қағидаларын бекіту туралы" Қазақстан Республикасының Инвестициялар және даму министрінің м.а. 2015 жылғы 24 ақпандағы № 165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11125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Кемелерді Теңіз кемелерінің мемлекеттік кеме тізілімінде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Порттың теңіз әкімшілігі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"Кемелерді және оларға құқықтарды мемлекеттік тіркеу қағидаларын бекіту туралы" Қазақстан Республикасының Инвестициялар және даму министрінің м.а. 2015 жылғы 24 ақпандағы № 165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11125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халықаралық мемлекеттік кеме тізілімінде кемелерді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Порттың теңіз әкімшілігі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"Кемелерді және оларға құқықтарды мемлекеттік тіркеу қағидаларын бекіту туралы" Қазақстан Республикасының Инвестициялар және даму министрінің м.а. 2015 жылғы 24 ақпандағы № 165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11125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Қалалық рельстік көліктің көлік құралдарын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 Павлодар, Өскемен және Теміртау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аумағында ірі габаритті және ауыр салмақты жүктерді тасымалдауды ұйымдастыру және оның жүзеге асыру қағидаларын бекіту туралы" Қазақстан Республикасы Инвестициялар және даму министрінің 2015 жылғы 27 ақпандағы № 206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№11395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 құралдарының мемлекеттік тіркеу нөмірлік белгісіне телнұсқа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"Көлік құралының сәйкестендіру нөмірі бойынша көлік құралдарының жекелеген түрлерін мемлекеттік тіркеу және есепке алу, Механикалық көлік құралдарын жүргізушілерді даярлау, Емтихандар қабылдау және жүргізуші куәліктерін беру қағидаларын бекіту туралы" Қазақстан Республикасы Ішкі істер министрінің 2014 жылғы 2 желтоқсандағы № 862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№10056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 Жылжымайтын мүлік</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Жылжымайтын мүлікке құқықтарды (ауыртпалықтарды)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"Жылжымайтын мүлікке құқықтарды (құқық ауыртпалықтарын) мемлекеттік тіркеу" мемлекеттік көрсетілетін қызметтің ережелерін бекіту туралы" Қазақстан Республикасы Әділет министрінің 2020 жылғы 4 мамырдағы № 27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№20610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Жылжымайтын мүлікке құқық белгілейтін құжаттың телнұсқасын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"Жоғалған немесе бүлінген құқық белгілейтін құжаттың телнұсқасын беру және түпнұсқасының (куәландырылған көшірмесінің) күшін жою қағидаларын бекіту туралы" Қазақстан Республикасы Әділет министрінің міндетін атқарушының 2007 жылғы 24 тамыздағы № 244 </w:t>
            </w:r>
            <w:r>
              <w:rPr>
                <w:rFonts w:ascii="Times New Roman"/>
                <w:b w:val="false"/>
                <w:i w:val="false"/>
                <w:color w:val="000000"/>
                <w:sz w:val="20"/>
              </w:rPr>
              <w:t>бұйрығы</w:t>
            </w:r>
            <w:r>
              <w:rPr>
                <w:rFonts w:ascii="Times New Roman"/>
                <w:b w:val="false"/>
                <w:i w:val="false"/>
                <w:color w:val="000000"/>
                <w:sz w:val="20"/>
              </w:rPr>
              <w:t>на өзгерістер мен толықтырулар енгізу туралы"</w:t>
            </w:r>
            <w:r>
              <w:br/>
            </w:r>
            <w:r>
              <w:rPr>
                <w:rFonts w:ascii="Times New Roman"/>
                <w:b w:val="false"/>
                <w:i w:val="false"/>
                <w:color w:val="000000"/>
                <w:sz w:val="20"/>
              </w:rPr>
              <w:t>
Қазақстан Республикасы Әділет министрінің 2020 жылғы 8 маусымдағы № 81 бұйрығы. Нормативтік құқықтық актілері мемлекеттік тіркеу тізілімінде № 20846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Ғимараттардың, құрылыстардың және (немесе) олардың құрамдастарының жаңадан құрылған жылжымайтын мүлікке сәйкестендіру және техникалық мәліметтерін құқықтық кадастрға енгізу, жылжымайтын мүлік объектілерінің техникалық паспортын және жаңадан құрылған жылжымайтын мүлік объектісіне жүргізілген мемлекеттік техникалық тексеру қорытындысы бойынша сәйкестендіру және техникалық мәліметтердің алшақтығын белгілеу туралы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"Құқықтық кадастрдың ақпараттық жүйесіне ғимараттардың, құрылысжайлардың және (немесе) олардың құрамдастарының жаңадан құрылған жылжымайтын мүлікке сәйкестендіру және техникалық мәліметтерін енгізу, мемлекеттік техникалық зерттеп-қарау жүргізу қағидалары мен мерзімдерін "Жылжымайтын мүліктің техникалық паспортының телнұсқасын беру" мемлекеттік қызмет көрсету қағидаларын және Жылжымайтын мүліктің бастапқы және кейінгі объектілеріне кадастрлық нөмір беру қағидаларын бекіту туралы" Қазақстан Республикасы Әділет министрінің 2013 жылғы 06 мамырдағы № 156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8469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Жылжымайтын мүлік объектілерінің техникалық паспортының телнұсқасын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"Құқықтық кадастрдың ақпараттық жүйесіне ғимараттардың, құрылысжайлардың және (немесе) олардың құрамдастарының жаңадан құрылған жылжымайтын мүлікке сәйкестендіру және техникалық мәліметтерін енгізу, мемлекеттік техникалық зерттеп-қарау жүргізу қағидалары мен мерзімдерін "Жылжымайтын мүліктің техникалық паспортының телнұсқасын беру" мемлекеттік қызмет көрсету қағидаларын және Жылжымайтын мүліктің бастапқы және кейінгі объектілеріне кадастрлық нөмір беру қағидаларын бекіту туралы" Қазақстан Республикасы Әділет министрінің 2013 жылғы 06 мамырдағы № 156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8469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Жылжымайтын мүлік объектілері жоспарын (схемасын) қоса алғанда, тіркеу органы куәландырған тіркеу ісі құжаттарының көшірмелерін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"Құқықтық кадастрдан ақпарат ұсыну қағидаларын бекіту туралы" Қазақстан Республикасы Әділет министрінің 2012 жылғы 28 наурыздағы № 131 </w:t>
            </w:r>
            <w:r>
              <w:rPr>
                <w:rFonts w:ascii="Times New Roman"/>
                <w:b w:val="false"/>
                <w:i w:val="false"/>
                <w:color w:val="000000"/>
                <w:sz w:val="20"/>
              </w:rPr>
              <w:t>бұйрығы</w:t>
            </w:r>
            <w:r>
              <w:rPr>
                <w:rFonts w:ascii="Times New Roman"/>
                <w:b w:val="false"/>
                <w:i w:val="false"/>
                <w:color w:val="000000"/>
                <w:sz w:val="20"/>
              </w:rPr>
              <w:t xml:space="preserve">. </w:t>
            </w:r>
            <w:r>
              <w:br/>
            </w:r>
            <w:r>
              <w:rPr>
                <w:rFonts w:ascii="Times New Roman"/>
                <w:b w:val="false"/>
                <w:i w:val="false"/>
                <w:color w:val="000000"/>
                <w:sz w:val="20"/>
              </w:rPr>
              <w:t>
Нормативтік құқықтық актілері мемлекеттік тіркеу тізілімінде № 7586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Жылжымайтын мүлікке тіркелген құқықтар (ауыртпалықтар) және оның техникалық сипаттамалары туралы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"Құқықтық кадастрдан ақпарат ұсыну қағидаларын бекіту туралы" Қазақстан Республикасы Әділет министрінің 2012 жылғы 28 наурыздағы № 131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7586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Жылжымайтын мүліктің болмауы (болуы) туралы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"Құқықтық кадастрдан ақпарат ұсыну қағидаларын бекіту туралы" Қазақстан Республикасы Әділет министрінің 2012 жылғы 28 наурыздағы № 131 </w:t>
            </w:r>
            <w:r>
              <w:rPr>
                <w:rFonts w:ascii="Times New Roman"/>
                <w:b w:val="false"/>
                <w:i w:val="false"/>
                <w:color w:val="000000"/>
                <w:sz w:val="20"/>
              </w:rPr>
              <w:t>бұйрығы</w:t>
            </w:r>
            <w:r>
              <w:rPr>
                <w:rFonts w:ascii="Times New Roman"/>
                <w:b w:val="false"/>
                <w:i w:val="false"/>
                <w:color w:val="000000"/>
                <w:sz w:val="20"/>
              </w:rPr>
              <w:t xml:space="preserve">. </w:t>
            </w:r>
            <w:r>
              <w:br/>
            </w:r>
            <w:r>
              <w:rPr>
                <w:rFonts w:ascii="Times New Roman"/>
                <w:b w:val="false"/>
                <w:i w:val="false"/>
                <w:color w:val="000000"/>
                <w:sz w:val="20"/>
              </w:rPr>
              <w:t>
Нормативтік құқықтық актілері мемлекеттік тіркеу тізілімінде № 7586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Жылжымайтын мүлікке тіркелген құқықтар және тоқтатылған құқықтар туралы анықтамалар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"Құқықтық кадастрдан ақпарат ұсыну қағидаларын бекіту туралы" Қазақстан Республикасы Әділет министрінің 2012 жылғы 28 наурыздағы № 131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7586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Жылжымайтын мүлік иесі (құқық иеленушісі) туралы мәліметті қамтитын техникалық паспортқа қосымшаны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"Құқықтық кадастрдан ақпарат ұсыну қағидаларын бекіту туралы" Қазақстан Республикасы Әділет министрінің 2012 жылғы 28 наурыздағы № 131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7586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Кондоминиум объектісін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"Құқықтық кадастрдан ақпарат ұсыну қағидаларын бекіту туралы" Қазақстан Республикасы Әділет министрінің 2012 жылғы 28 наурыздағы № 131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7586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 Зияткерлік меншік</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Авторлық құқықпен қорғалатын объектілерге құқықтардың мемлекеттік тізіліміне мәліметтерді және олардың өзгерістерін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"Ұлттық зияткерлік меншік институты"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"Авторлық құқықпен қорғалатын объектілерге құқықтардың мемлекеттік тізіліміне мәліметтерді және олардың өзгерістерін енгізу қағидаларын және оған мәліметтер мен олардың өзгерістерін енгізуді растайтын куәліктің нысанын бекіту туралы" Қазақстан Республикасы Әділет министрінің 2018 жылғы 28 тамыздағы № 1315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17325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 таңбасын, селекциялық жетістіктерді және өнеркәсіптік меншікті, сондай-ақ интегралдық микросхеманың топологиясын пайдалану құқығын беруді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"Ұлттық зияткерлік меншік институты"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"Топологияларға айрықша құқық беруді, оларды пайдалануға құқықты табыстауды Интегралдық микросхемалар топологияларының мемлекеттік тізілімінде тіркеу қағидаларын бекіту туралы" Қазақстан Республикасы Әділет министрінің 2018 жылғы 29 тамыздағы № 1344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17330 болып тіркелді.</w:t>
            </w:r>
            <w:r>
              <w:br/>
            </w:r>
            <w:r>
              <w:rPr>
                <w:rFonts w:ascii="Times New Roman"/>
                <w:b w:val="false"/>
                <w:i w:val="false"/>
                <w:color w:val="000000"/>
                <w:sz w:val="20"/>
              </w:rPr>
              <w:t xml:space="preserve">
"Тауар белгілерін мемлекеттік тіркеу тізілімінде айрықша құқықтарды беру, тауар белгісін пайдалануға құқық беру туралы қағидаларын бекіту туралы" Қазақстан Республикасы Әділет министрінің 2018 жылғы 29 тамыздағы № 1345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17331 болып тіркелді.</w:t>
            </w:r>
            <w:r>
              <w:br/>
            </w:r>
            <w:r>
              <w:rPr>
                <w:rFonts w:ascii="Times New Roman"/>
                <w:b w:val="false"/>
                <w:i w:val="false"/>
                <w:color w:val="000000"/>
                <w:sz w:val="20"/>
              </w:rPr>
              <w:t xml:space="preserve">
"Селекциялық жетістікке айрықша құқық беруді, оны пайдалануға, ашық немесе мәжбүрлі лицензияға құқықты табыстауды Селекциялық жетістіктердің мемлекеттік тізілімінде тіркеу қағидаларын бекіту туралы" Қазақстан Республикасы Әділет министрінің 2018 жылғы 29 тамыздағы № 1346 </w:t>
            </w:r>
            <w:r>
              <w:rPr>
                <w:rFonts w:ascii="Times New Roman"/>
                <w:b w:val="false"/>
                <w:i w:val="false"/>
                <w:color w:val="000000"/>
                <w:sz w:val="20"/>
              </w:rPr>
              <w:t>бұйрығы</w:t>
            </w:r>
            <w:r>
              <w:rPr>
                <w:rFonts w:ascii="Times New Roman"/>
                <w:b w:val="false"/>
                <w:i w:val="false"/>
                <w:color w:val="000000"/>
                <w:sz w:val="20"/>
              </w:rPr>
              <w:t xml:space="preserve">. Нормативтік құқықтық актілері мемлекеттік тіркеу тізілімінде № 17332 болып тіркелді. "Өнеркәсіптік меншік объектісіне айрықша құқық беруді, оны пайдалануға, ашық немесе мәжбүрлі лицензияға құқықты табыстауды тиісті мемлекеттік тізілімдерде тіркеу қағидаларын бекіту туралы" Қазақстан Республикасы Әділет министрінің 2018 жылғы 29 тамыздағы № 1347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№17329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 таңбасына, селекциялық жетістіктерге және өнеркәсіптік меншікке, сондай-ақ интегралдық микросхема топологиясына айрықша құқықтардың берілуін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"Ұлттық зияткерлік меншік институты"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"Топологияларға айрықша құқық беруді, оларды пайдалануға құқықты табыстауды Интегралдық микросхемалар топологияларының мемлекеттік тізілімінде тіркеу қағидаларын бекіту туралы" Қазақстан Республикасы Әділет министрінің 2018 жылғы 29 тамыздағы № 1344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17330 болып тіркелді.</w:t>
            </w:r>
            <w:r>
              <w:br/>
            </w:r>
            <w:r>
              <w:rPr>
                <w:rFonts w:ascii="Times New Roman"/>
                <w:b w:val="false"/>
                <w:i w:val="false"/>
                <w:color w:val="000000"/>
                <w:sz w:val="20"/>
              </w:rPr>
              <w:t>
"Тауар белгілерін мемлекеттік тіркеу тізілімінде айрықша құқықтарды беру, тауар белгісін пайдалануға құқық беру туралы қағидаларын бекіту туралы"</w:t>
            </w:r>
            <w:r>
              <w:br/>
            </w:r>
            <w:r>
              <w:rPr>
                <w:rFonts w:ascii="Times New Roman"/>
                <w:b w:val="false"/>
                <w:i w:val="false"/>
                <w:color w:val="000000"/>
                <w:sz w:val="20"/>
              </w:rPr>
              <w:t xml:space="preserve">
Қазақстан Республикасы Әділет министрінің 2018 жылғы 29 тамыздағы № 1345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17331 болып тіркелді.</w:t>
            </w:r>
            <w:r>
              <w:br/>
            </w:r>
            <w:r>
              <w:rPr>
                <w:rFonts w:ascii="Times New Roman"/>
                <w:b w:val="false"/>
                <w:i w:val="false"/>
                <w:color w:val="000000"/>
                <w:sz w:val="20"/>
              </w:rPr>
              <w:t>
"Селекциялық жетістікке айрықша құқық беруді, оны пайдалануға, ашық немесе мәжбүрлі лицензияға құқықты табыстауды Селекциялық жетістіктердің мемлекеттік тізілімінде тіркеу қағидаларын бекіту туралы"</w:t>
            </w:r>
            <w:r>
              <w:br/>
            </w:r>
            <w:r>
              <w:rPr>
                <w:rFonts w:ascii="Times New Roman"/>
                <w:b w:val="false"/>
                <w:i w:val="false"/>
                <w:color w:val="000000"/>
                <w:sz w:val="20"/>
              </w:rPr>
              <w:t xml:space="preserve">
Қазақстан Республикасы Әділет министрінің 2018 жылғы 29 тамыздағы № 1346 </w:t>
            </w:r>
            <w:r>
              <w:rPr>
                <w:rFonts w:ascii="Times New Roman"/>
                <w:b w:val="false"/>
                <w:i w:val="false"/>
                <w:color w:val="000000"/>
                <w:sz w:val="20"/>
              </w:rPr>
              <w:t>бұйрығы</w:t>
            </w:r>
            <w:r>
              <w:rPr>
                <w:rFonts w:ascii="Times New Roman"/>
                <w:b w:val="false"/>
                <w:i w:val="false"/>
                <w:color w:val="000000"/>
                <w:sz w:val="20"/>
              </w:rPr>
              <w:t xml:space="preserve">. Нормативтік құқықтық актілері мемлекеттік тіркеу тізілімінде № 17332 болып тіркелді. "Өнеркәсіптік меншік объектісіне айрықша құқық беруді, оны пайдалануға, ашық немесе мәжбүрлі лицензияға құқықты табыстауды тиісті мемлекеттік тізілімдерде тіркеу қағидаларын бекіту туралы" Қазақстан Республикасы Әділет министрінің 2018 жылғы 29 тамыздағы № 1347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№17329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Мүліктік құқықтарды ұжымдық негізде басқаратын ұйымдарды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"Мүліктік құқықтарды ұжымдық негізде басқаратын ұйымдарды аккредиттеу" мемлекеттік қызмет көрсету қағидаларын бекіту туралы" Қазақстан Республикасы Әділет министрінің 2020 жылғы 19 наурыздағы № 105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20153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Патенттік сенім білдірілген өкілдерді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"Патенттік сенім білдірілген өкілдерге кандидаттарды аттестаттаудан өткізу, патенттік сенім білдірілген өкілдердің тізілімінде тіркеу және оған өзгерістер енгізу қағидаларын бекіту туралы" Қазақстан Республикасы Әділет министрінің 2018 жылғы 28 тамыздағы № 1316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17322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 таңбасын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"Ұлттық зияткерлік меншік институты"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"Тауар таңбаларын және тауар шығарылған жерлердің атауларын тауар таңбаларының мемлекеттік тізілімінде және тауар шығарылған жерлер атауларының мемлекеттік тізілімінде тіркеу және қорғау құжаттары мен олардың телнұсқаларын беру, тіркеудің қолданысын тоқтату және оны жарамсыз деп тану қағидаларын бекіту туралы" Қазақстан Республикасы Әділет министрінің 2018 жылғы 29 тамыздағы № 1340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17414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 шығарылған жердің атауын пайдалану құқығын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"Ұлттық зияткерлік меншік институты"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"Тауар таңбаларын және тауар шығарылған жерлердің атауларын тауар таңбаларының мемлекеттік тізілімінде және тауар шығарылған жерлер атауларының мемлекеттік тізілімінде тіркеу және қорғау құжаттары мен олардың телнұсқаларын беру, тіркеудің қолданысын тоқтату және оны жарамсыз деп тану қағидаларын бекіту туралы" Қазақстан Республикасы Әділет министрінің 2018 жылғы 29 тамыздағы № 1340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w:t>
            </w:r>
            <w:r>
              <w:br/>
            </w:r>
            <w:r>
              <w:rPr>
                <w:rFonts w:ascii="Times New Roman"/>
                <w:b w:val="false"/>
                <w:i w:val="false"/>
                <w:color w:val="000000"/>
                <w:sz w:val="20"/>
              </w:rPr>
              <w:t>
№ 17414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Өнеркәсіптік меншік саласындағы қорғау құжаттарын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"Ұлттық зияткерлік меншік институты"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"Өнеркәсіптік меншік объектілерін Өнертабыстардың мемлекеттік тізілімінде, Пайдалы модельдердің мемлекеттік тізілімінде, Өнеркәсіптік үлгілердің мемлекеттік тізілімінде тіркеу және қорғау құжаттарын және олардың телнұсқаларын беру, патенттерді жарамсыз деп тану және олардың қолданылуын мерзімінен бұрын тоқтату қағидаларын бекіту туралы" Қазақстан Республикасы Әділет министрінің 2018 жылғы 29 тамыздағы № 1341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17415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Интегралдық микросхемалар топологияларын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"Ұлттық зияткерлік меншік институты"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"Интегралдық микросхемалар топологияларының мемлекеттік тізіліміне топологияларды енгізу және тіркеу туралы куәліктерді, авторлардың куәліктерін беру қағидаларын бекіту туралы" Қазақстан Республикасы Әділет министрінің 2018 жылғы 29 тамыздағы № 1342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17397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 белгілері, тауар шығарылған жерлердің атаулары мемлекеттік тізілімдерінен үзінді көшірмесін ұсыну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"Ұлттық зияткерлік меншік институты"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w:t>
            </w:r>
            <w:r>
              <w:br/>
            </w:r>
            <w:r>
              <w:rPr>
                <w:rFonts w:ascii="Times New Roman"/>
                <w:b w:val="false"/>
                <w:i w:val="false"/>
                <w:color w:val="000000"/>
                <w:sz w:val="20"/>
              </w:rPr>
              <w:t>
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"Селекциялық жетістіктердің, өнертабыстардың, пайдалы модельдердің, өнеркәсіптік үлгілердің, тауар белгілерінің және тауар шығарылған жерлер атауларының, интегралдық микросхемалар топологияларының мемлекеттік тізілімдерінен үзінді көшірмелер беру қағидаларын бекіту туралы" Қазақстан Республикасы Әділет министрінің 2018 жылғы 28 тамыздағы № 1313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17327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Патенттік сенім білдірілген өкіл куәлігін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"Патенттік сенім білдірілген өкілдерге кандидаттарды аттестаттаудан өткізу, патенттік сенім білдірілген өкілдердің тізілімінде тіркеу және оған өзгерістер енгізу қағидаларын бекіту туралы" Қазақстан Республикасы Әділет министрінің 2018 жылғы 28 тамыздағы № 1316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17322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 Денсаулық, медицина және денсаулық сақтау</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 Медициналық көмек</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ұйымға бекіту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ұйымдар,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"Медициналық-санитариялық алғашқы көмек көрсету қағидаларын және Медициналық-санитариялық алғашқы көмек ұйымдарына бекіту қағидаларын бекіту туралы" Қазақстан Республикасы Денсаулық сақтау және әлеуметтік даму министрінің 2015 жылғы 28 сәуірдегі № 281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11268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Дәрігердің қабылдауына жазылу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ұйымдар,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"Медициналық-санитариялық алғашқы көмек көрсету қағидаларын және Медициналық-санитариялық алғашқы көмек ұйымдарына бекіту қағидаларын бекіту туралы" Қазақстан Республикасы Денсаулық сақтау және әлеуметтік даму министрінің 2015 жылғы 28 сәуірдегі № 281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11268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Дәрігерді үйге шақыру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ұйымдар,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"Медициналық-санитариялық алғашқы көмек көрсету қағидаларын және Медициналық-санитариялық алғашқы көмек ұйымдарына бекіту қағидаларын бекіту туралы" Қазақстан Республикасы Денсаулық сақтау және әлеуметтік даму министрінің 2015 жылғы 28 сәуірдегі № 281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11268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ұйымнан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ұйымдар,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"Медициналық-санитариялық алғашқы көмек көрсету қағидаларын және Медициналық-санитариялық алғашқы көмек ұйымдарына бекіту қағидаларын бекіту туралы" Қазақстан Республикасы Денсаулық сақтау және әлеуметтік даму министрінің 2015 жылғы 28 сәуірдегі № 281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11268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уақытша жарамсыздық парағын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"Еңбекке уақытша жарамсыздыққа сараптама жүргізу, еңбекке уақытша жарамсыздық парағын және анықтамасын беру қағидаларын бекіту туралы" Қазақстан Республикасы Денсаулық сақтау және әлеуметтік даму министрінің 2015 жылғы 31 наурыздағы № 183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10964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еңбекке жарамсыздық туралы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"Еңбекке уақытша жарамсыздыққа сараптама жүргізу, еңбекке уақытша жарамсыздық парағын және анықтамасын беру қағидаларын бекіту туралы" Қазақстан Республикасы Денсаулық сақтау және әлеуметтік даму министрінің 2015 жылғы 31 наурыздағы № 183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10964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Стационарлық науқастың медициналық картасынан үзінді көшірме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Стационарлық көмек көрсететін медициналық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Стационарлық көмек көрсететін медициналық ұйымдар,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"Стационарлық көмек көрсету қағидаларын бекіту туралы" Қазақстан Республикасының Денсаулық сақтау және әлеуметтік даму министрінің 2015 жылғы 29 қыркүйектегі № 761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12204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Транспланттау мақсатында ағзалардың (ағза бөлігінің) және (немесе) тіндердің (тін бөлігінің) қайтыс болғаннан кейінгі донорлығынан тірі кезінде бас тарту немесе келісім алуды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санитариялық алғашқы көмек көрсететін медициналық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ұйымдар,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"Қайтыс болғаннан кейін тіндерді (тіннің бөлігін) және (немесе) ағзаларды (ағзалардың бөлігін) транспланттау мақсатында оларды тірі кезінде ерікті түрде беру қағидаларын бекіту туралы" Қазақстан Республикасы Денсаулық сақтау және әлеуметтік даму министрінің 2015 жылғы 18 мамырдағы № 360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11381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Жедел медициналық көмек шақырту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 ұялы байланыс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 электронды</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Республикасында жедел медициналық көмек көрсету қағидаларын бекіту туралы" Қазақстан Республикасы Денсаулық сақтау министрінің 2017 жылғы 3 шілдедегі № 450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15473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Пациенттерге стационарға емделуге жатқызуға жолдама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"Стационарлық көмек көрсету қағидаларын бекіту туралы" Қазақстан Республикасының Денсаулық сақтау және әлеуметтік даму министрінің 2015 жылғы 29 қыркүйектегі № 761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12204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азаматтарын бюджет қаражаты есебінен шетелге емделуге жіберу мүмкіндігіне құжаттарды қабылдау және қарау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азаматтарын бюджет қаражаты есебінен шетелге емделуге жіберу қағидаларын бекіту туралы" Қазақстан Республикасы Денсаулық сақтау және әлеуметтік даму министрінің 2015 жылғы 30 маусымдағы № 544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11795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Азаматтардың жекелеген санаттарына дәрілік заттарды, бейімделген емдік өнімдерді, медициналық бұйымдарды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 мен медициналық бұйымдардың айналысы саласындағы субъектілер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 мен медициналық бұйымдардың айналысы саласындағы субъектілер,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"Азаматтарды дәрілік заттармен қамтамасыз ету қағидаларын бекіту туралы" Қазақстан Республикасы Денсаулық сақтау және әлеуметтік даму министрінің 2015 жылғы 30 қыркүйектегі № 766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12199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 Денсаулық сақтау саласындағы рұқсат құжаттарын беру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Клиникалық практикаға жіберу үшін маман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саласындағы мамандарды сертификаттауды жүргізу қағидаларын бекіту туралы"</w:t>
            </w:r>
            <w:r>
              <w:br/>
            </w:r>
            <w:r>
              <w:rPr>
                <w:rFonts w:ascii="Times New Roman"/>
                <w:b w:val="false"/>
                <w:i w:val="false"/>
                <w:color w:val="000000"/>
                <w:sz w:val="20"/>
              </w:rPr>
              <w:t xml:space="preserve">
Қазақстан Республикасы Денсаулық сақтау және әлеуметтік даму министрінің 2015 жылғы 28 тамыздағы № 693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12134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ұйымдар қызметінің аккредиттеу стандарттарына сәйкестігін тану мақсатында оларды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қызметтер (көмек)</w:t>
            </w:r>
            <w:r>
              <w:br/>
            </w:r>
            <w:r>
              <w:rPr>
                <w:rFonts w:ascii="Times New Roman"/>
                <w:b w:val="false"/>
                <w:i w:val="false"/>
                <w:color w:val="000000"/>
                <w:sz w:val="20"/>
              </w:rPr>
              <w:t>
көрсету саласын</w:t>
            </w:r>
            <w:r>
              <w:br/>
            </w:r>
            <w:r>
              <w:rPr>
                <w:rFonts w:ascii="Times New Roman"/>
                <w:b w:val="false"/>
                <w:i w:val="false"/>
                <w:color w:val="000000"/>
                <w:sz w:val="20"/>
              </w:rPr>
              <w:t>
дағы мемлекеттік органның ведомствосында аккредиттелген ұйым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саласындағы аккредиттеу қағидаларын бекіту туралы"</w:t>
            </w:r>
            <w:r>
              <w:br/>
            </w:r>
            <w:r>
              <w:rPr>
                <w:rFonts w:ascii="Times New Roman"/>
                <w:b w:val="false"/>
                <w:i w:val="false"/>
                <w:color w:val="000000"/>
                <w:sz w:val="20"/>
              </w:rPr>
              <w:t xml:space="preserve">
Қазақстан Республикасы Денсаулық сақтау және әлеуметтік даму министрінің 2015 жылғы 10 наурыздағы № 127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10735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Сот-медициналық, сот-психиатриялық, сот-наркологиялық сарапшыларды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"Сот сараптамасы орталығы" РМҚК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Әділет министрлігінің кейбір бұйрықтарына өзгерістер енгізу туралы" Қазақстан Республикасы Әділет министрінің м.а. 2020 жылғы 21 мамырдағы № 43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20721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Сот-медициналық, сот-психиатриялық және сот-наркологиялық сараптамалардың белгілі түрін жүргізу құқығына біліктілік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"Сот сараптамасы орталығы" РМҚК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Әділет министрлігінің кейбір бұйрықтарына өзгерістер енгізу туралы" Қазақстан Республикасы Әділет министрінің м.а. 2020 жылғы 21 мамырдағы № 43 </w:t>
            </w:r>
            <w:r>
              <w:rPr>
                <w:rFonts w:ascii="Times New Roman"/>
                <w:b w:val="false"/>
                <w:i w:val="false"/>
                <w:color w:val="000000"/>
                <w:sz w:val="20"/>
              </w:rPr>
              <w:t>бұйрығы</w:t>
            </w:r>
            <w:r>
              <w:rPr>
                <w:rFonts w:ascii="Times New Roman"/>
                <w:b w:val="false"/>
                <w:i w:val="false"/>
                <w:color w:val="000000"/>
                <w:sz w:val="20"/>
              </w:rPr>
              <w:t xml:space="preserve"> Нормативтік құқықтық актілері мемлекеттік тіркеу тізілімінде № 20721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саласы кадрларының біліктілігін арттыру және қайта даярлау туралы құжаттарды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саласындағы білім және ғылым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саласындағы білім және ғылым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"Медицина және фармацевтика кадрларының біліктілігін арттыру және оларды қайта даярлау қағидаларын, сондай-ақ қосымша медициналық және фармацевтикалық білім беру бағдарламаларын іске асыратын ұйымдарға қойылатын біліктілік талаптарын бекіту туралы" Қазақстан Республикасы Денсаулық сақтау министрінің м.а. 2009 жылғы 11 қарашадағы № 691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5904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 ДСМ Медициналық және фармацевтикалық бақылау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 мен медициналық бұйымдарды Қазақстан Республикасының аумағына әкелу және дәрілік заттар мен медициналық бұйымдарды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w:t>
            </w:r>
            <w:r>
              <w:br/>
            </w:r>
            <w:r>
              <w:rPr>
                <w:rFonts w:ascii="Times New Roman"/>
                <w:b w:val="false"/>
                <w:i w:val="false"/>
                <w:color w:val="000000"/>
                <w:sz w:val="20"/>
              </w:rPr>
              <w:t xml:space="preserve">
Қазақстан Республикасының Денсаулық сақтау және әлеуметтік даму министрінің 2015 жылғы 17 тамыздағы № 668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12096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қызметке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"Медициналық қызметке лицензия беру" мемлекеттік қызметті көрсету қағидаларын бекіту туралы" Қазақстан Республикасы Денсаулық сақтау министрінің 2020 жылғы 1 маусымдағы № ҚР ДСМ-59/2020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Фармацевтикалық қызметке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"Фармацевтикалық қызмет саласындағы мемлекеттік көрсетілетін қызметтердің кейбір мәселелері туралы" Қазақстан Республикасы Денсаулық сақтау министрінің м.а. 2020 жылғы 15 маусымдағы № ҚР ДСМ-65/2020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20863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саласында есірткі құралдарының, психотроптық заттар мен прекурсорлардың айналымына байланысты қызметтерге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"Фармацевтикалық қызмет саласындағы мемлекеттік көрсетілетін қызметтердің кейбір мәселелері туралы" Қазақстан Республикасы Денсаулық сақтау министрінің м.а. 2020 жылғы 15 маусымдағы № ҚР ДСМ-65/2020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20863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Фармакологиялық және дәрілік заттарды, медициналық бұйымдарды клиникалық зерттеуді және (немесе) сынауды жүргізуге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"Іn vіtro диагностикасы үшін медициналық бұйымдарға клиникаға дейінгі (клиникалық емес) зерттеулер, клиникалық зерттеулер, клиникалық-зертханалық сынаулар жүргізу қағидаларын, сондай-ақ клиникаға дейінгі және клиникалық базаларға қойылатын талаптарды бекіту туралы" Қазақстан Республикасы Денсаулық сақтау министрінің 2018 жылғы 2 сәуірдегі № 142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16768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затты немесе медициналық бұйымды мемлекеттік тіркеу, қайта тіркеу және оның тіркеу дерекнамасына өзгерістер енгізу қағидаларын бекіту туралы"</w:t>
            </w:r>
            <w:r>
              <w:br/>
            </w:r>
            <w:r>
              <w:rPr>
                <w:rFonts w:ascii="Times New Roman"/>
                <w:b w:val="false"/>
                <w:i w:val="false"/>
                <w:color w:val="000000"/>
                <w:sz w:val="20"/>
              </w:rPr>
              <w:t xml:space="preserve">
Қазақстан Республикасы Денсаулық сақтау министрінің 2009 жылғы 18 қарашадағы № 735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5935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Өнімді мемлекеттік тіркеу туралы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Санитариялық-эпидемиологиялық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Санитариялық-эпидемиологиялық бақылау комитеті, "электрондық үкімет"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"Адам денсаулығына зиянды әсер ететін өнімді мемлекеттік тіркеу және мемлекеттік тіркеу туралы шешімді кері қайтарып алу қағидаларын бекіту туралы" Қазақстан Республикасы Ұлттық экономика министрінің 2015 жылғы 4 маусымдағы № 420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11585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ағзаларын (ағзасының бөлігін) және (немесе) тіндерін (тінінің бөлігін), қан мен оның компоненттерін Еуразиялық экономикалық одаққа мүше болып табылмайтын мемлекеттерден Қазақстан Республикасының аумағына әкелуге және Қазақстан Республикасының аумағынан осы мемлекеттерге әкетуге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"Адам ағзаларын (ағзаларының бөліктерін) және (немесе) адам тіндерін, қан мен оның компоненттерін Қазақстан Республикасының аумағына әкелуге және (немесе) Қазақстан Республикасының аумағынан әкетуге лицензия беру" мемлекеттік қызметті көрсету қағидаларын бекіту туралы" Қазақстан Республикасы Денсаулық сақтау министрінің 2020 жылғы 30 сәуірдегі № ҚР ДСМ-43/2020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20556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Туыстық емес трансплантаттауды жүргізу мақсатында адамның биологиялық материалдарының үлгілерін, гемопоэздік дің жасушаларын, сүйек кемігін, донорлық лимфоциттерді, жыныстық жасушалар мен эмбриондарды Еуразиялық экономикалық одаққа мүше болып табылмайтын мемлекеттерден Қазақстан Республикасының аумағына әкелуге және Қазақстан Республикасының аумағынан осы мемлекеттерге әкетуге қорытындылар (рұқсат беру құжаттарын)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"Туыстас емес транспланттауды жүргізу мақсатында гемопоэздік дің жасушаларын, сүйек кемігін өткізген жағдайда, оларды, сондай-ақ диагностикалық ғылыми мақсаттарға арналған немесе биомедициналық зерттеулер жүргізу процесінде алынған жасушалардың, тіндердің, биологиялық сұйықтықтар мен сөлдердің, оның ішінде адамның тіршілік әрекеті өнімдерінің, физиологиялық және патологиялық шығындылардың, сүртінділердің, қырындылардың, шайындылардың үлгілерін Қазақстан Республикасының аумағына әкелуге және Қазақстан Республикасының аумағынан әкетуге қорытындылар (рұқсат беру құжаттарын) беру қағидаларын бекіту туралы" Қазақстан Республикасы Денсаулық сақтау министрдің м.а. 2014 жылғы 26 наурыздағы № 151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тізіліміндее № 9372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Клиникалық практикаға жіберу үшін шетелдік маманға сертификат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w:t>
            </w:r>
            <w:r>
              <w:br/>
            </w:r>
            <w:r>
              <w:rPr>
                <w:rFonts w:ascii="Times New Roman"/>
                <w:b w:val="false"/>
                <w:i w:val="false"/>
                <w:color w:val="000000"/>
                <w:sz w:val="20"/>
              </w:rPr>
              <w:t>
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"Денсаулық сақтау саласындағы ұлттық холдингте және оның еншілес ұйымдарында, сондай-ақ "Назарбаев Университетінде" немесе оның медициналық ұйымдарында, Қазақстан Республикасы Президентінің Іс басқармасының медициналық ұйымдарында кәсіптік медициналық қызметті жүзеге асыруға шақырылған адамдарды қоспағанда, шетелдік мамандарды клиникалық практикаға жіберу қағидаларын бекіту туралы" Қазақстан Республикасы Денсаулық сақтау және әлеуметтік даму министрінің 2015 жылғы 18 қыркүйектегі № 733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12185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 мен медициналық бұйымдардың қауіпсіздігі, сапасы мен тиімділігі туралы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комитетінің "Дәрілік заттарды, медициналық мақсаттағы бұйымдар мен медицина техникасын сараптау ұлттық орталығы" ШЖҚ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комитетінің "Дәрілік заттарды, медициналық мақсаттағы бұйымдар мен медицина техникасын сараптау ұлттық орталығы" ШЖҚ РМК, "электрондық үкімет"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 мен медициналық бұйымдарға сараптама жүргізу қағидаларын бекіту туралы"</w:t>
            </w:r>
            <w:r>
              <w:br/>
            </w:r>
            <w:r>
              <w:rPr>
                <w:rFonts w:ascii="Times New Roman"/>
                <w:b w:val="false"/>
                <w:i w:val="false"/>
                <w:color w:val="000000"/>
                <w:sz w:val="20"/>
              </w:rPr>
              <w:t xml:space="preserve">
Қазақстан Республикасы Денсаулық сақтау министрінің 2009 жылғы 18 қарашадағы № 736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5926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Фармацевтикалық өнімге арналған сертификатты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 "электрондық үкімет"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"Фармацевтикалық өнімге арналған сертификат (СРР) беру қағидаларын бекіту туралы" Қазақстан Республикасы Денсаулық сақтау және әлеуметтік даму министрінің 2015 жылғы 29 мамырдағы № 413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11488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саласындағы білім алушылардың, кәсіптік даярлық түлектерінің және мамандардың білімі мен дағдыларын бағалауды жүзеге асыратын ұйымдарды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w:t>
            </w:r>
            <w:r>
              <w:br/>
            </w:r>
            <w:r>
              <w:rPr>
                <w:rFonts w:ascii="Times New Roman"/>
                <w:b w:val="false"/>
                <w:i w:val="false"/>
                <w:color w:val="000000"/>
                <w:sz w:val="20"/>
              </w:rPr>
              <w:t>
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Медициналық және фармацевтикалық бақылау комитеті, "электрондық үкімет"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"Денсаулық сақтау саласындағы аккредиттеу қағидаларын бекіту туралы" Қазақстан Республикасы Денсаулық сақтау және әлеуметтік даму министрінің 2015 жылғы 10 наурыздағы № 127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10735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 Халықтың санитариялық-эпидемиологиялық саламаттылығы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санитариялық-эпидемиологиялық бақылау және қадағалау объектісінің сәйкестігі туралы санитариялық-эпидемиологиялық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Санитариялық-эпидемиологиялық бақылау комитеті, ДСМ Санитариялық-эпидемиологиялық бақылау комитетінің аумақтық бөлімше</w:t>
            </w:r>
            <w:r>
              <w:br/>
            </w:r>
            <w:r>
              <w:rPr>
                <w:rFonts w:ascii="Times New Roman"/>
                <w:b w:val="false"/>
                <w:i w:val="false"/>
                <w:color w:val="000000"/>
                <w:sz w:val="20"/>
              </w:rPr>
              <w:t>
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 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"Халықтың санитариялық-эпидемиологиялық саламаттылығы саласындағы мемлекеттік қызметті көрсетудің кейбір мәселелері туралы" Қазақстан Республикасы Денсаулық сақтау министрінің 2020 жылғы 17 сәуірдегі № ҚР ДСМ-39/2020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Халықтың санитариялық-эпидемиологиялық саламаттылығы саласындағы мемлекеттіксанитариялық-эпидемиологиялықбақылауға және қадағалауға жататын тамақ өнімін өндіру объектісіне есептік нөмір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Санитариялық-эпидемиологиялық бақылау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 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"Тамақ өнімдерін өндіру объектілеріне есептік нөмірлер беру және олардың тізілімін жүргізу қағидаларын бекіту туралы" Қазақстан Республикасы Ұлттық экономика министрінің 2015 жылғы 27 мамырдағы № 407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11657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ортағазиянды заттардың және физикалық факторлардың рұқсат етілетін шекті шығарындылары мен рұқсат етілетін шекті төгінділері бойынша нормативтік құжаттама жобаларының сәйкестігі туралы, санитариялық қорғау аймақтарына және санитариялық-қорғаныш аймақтарға, шикізат пен өнімнің жаңа түрлеріне санитариялық-эпидемиологиялық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Санитариялық-эпидемиологиялық бақылау комитеті, ДСМ Санитариялық-эпидемиологиялық бақылау комитетінің аумақтық бөлімше</w:t>
            </w:r>
            <w:r>
              <w:br/>
            </w:r>
            <w:r>
              <w:rPr>
                <w:rFonts w:ascii="Times New Roman"/>
                <w:b w:val="false"/>
                <w:i w:val="false"/>
                <w:color w:val="000000"/>
                <w:sz w:val="20"/>
              </w:rPr>
              <w:t>
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"Халықтың санитариялық-эпидемиологиялық саламаттылығы саласындағы мемлекеттік қызметті көрсетудің кейбір мәселелері туралы" Қазақстан Республикасы Денсаулық сақтау министрінің 2020 жылғы 17 сәуірдегі № ҚР ДСМ-39/2020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І-ІV патогенді топтардың микроорганизмдерімен және гельминттермен жұмыс істеуге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 Санитариялық-эпидемиологиялық бақылау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"Халықтың санитариялық-эпидемиологиялық саламаттылығы саласындағы мемлекеттік қызметті көрсетудің кейбір мәселелері туралы" Қазақстан Республикасы Денсаулық сақтау министрінің 2020 жылғы 17 сәуірдегі № ҚР ДСМ-39/2020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20431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санитариялық-эпидемиологиялық қадағалау объектісінің халықтың санитариялық-эпидемиологиялық саламаттылығы саласындағы нормативтік құқықтық актілерге және Қазақстан Республикасы Қорғаныс министрлігінің әскери қалашықтары мен оқу орталықтарының аумағында орналасқан объектілердегі гигиеналық нормативтерге сәйкестігі (сәйкес еместігі) туралы санитариялық-эпидемиологиялық қорытындылар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Қарулы Күштерінің халықтың санитариялық-эпидемиологиялық саламаттылығы саласындағы қызметті жүзеге асыратын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Қорғаныс министрлігінің халықтың санитариялық-эпидемиологиялық саламаттылығы саласындағы мемлекеттік қызметтерді көрсету қағидаларын бекіту туралы" Қазақстан Республикасы Қорғаныс министрінің 2020 жылғы 10 шілдедегі № 322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Қорғаныс министрлігінің әскери қалашықтары мен оқу орталықтарының аумағында орналасқан объектілерде жобаларға, жұмыстар мен көрсетілетін қызметтерге санитариялық-эпидемиологиялық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Қарулы Күштерінің халықтың санитариялық-эпидемиоло-гиялық саламаттылығы саласындағы қызметті жүзеге асыратын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Қорғаныс министрлігінің халықтың санитариялық-эпидемиологиялық саламаттылығы саласындағы мемлекеттік қызметтерді көрсету қағидаларын бекіту туралы"</w:t>
            </w:r>
            <w:r>
              <w:br/>
            </w:r>
            <w:r>
              <w:rPr>
                <w:rFonts w:ascii="Times New Roman"/>
                <w:b w:val="false"/>
                <w:i w:val="false"/>
                <w:color w:val="000000"/>
                <w:sz w:val="20"/>
              </w:rPr>
              <w:t xml:space="preserve">
Қазақстан Республикасы Қорғаныс министрінің 2020 жылғы 10 шілдедегі № 322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20957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 Денсаулық, медицина және денсаулық сақтау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Психоневрологиялық ұйымнан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"Денсаулық сақтау саласында мемлекеттік қызметтер көрсетудің кейбір мәселелері туралы" Қазақстан Республикасы Денсаулық сақтау министрінің 2020 жылғы 18 мамырдағы № ҚР ДСМ-49/2020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20665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Наркологиялық ұйымнан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"Денсаулық сақтау саласында мемлекеттік қызметтер көрсетудің кейбір мәселелері туралы" Қазақстан Республикасы Денсаулық сақтау министрінің 2020 жылғы 18 мамырдағы № ҚР ДСМ-49/2020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20665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Туберкулезге қарсы ұйымнан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"Денсаулық сақтау саласында мемлекеттік қызметтер көрсетудің кейбір мәселелері туралы" Қазақстан Республикасы Денсаулық сақтау министрінің 2020 жылғы 18 мамырдағы № ҚР ДСМ-49/2020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20665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міндетті медициналық қарап-тексерулерден</w:t>
            </w:r>
            <w:r>
              <w:br/>
            </w:r>
            <w:r>
              <w:rPr>
                <w:rFonts w:ascii="Times New Roman"/>
                <w:b w:val="false"/>
                <w:i w:val="false"/>
                <w:color w:val="000000"/>
                <w:sz w:val="20"/>
              </w:rPr>
              <w:t>
өткізу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ұйымдар,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медициналық қарап тексеруді өткізу қағидаларын бекіту туралы"</w:t>
            </w:r>
            <w:r>
              <w:br/>
            </w:r>
            <w:r>
              <w:rPr>
                <w:rFonts w:ascii="Times New Roman"/>
                <w:b w:val="false"/>
                <w:i w:val="false"/>
                <w:color w:val="000000"/>
                <w:sz w:val="20"/>
              </w:rPr>
              <w:t xml:space="preserve">
Қазақстан Республикасы Ұлттық экономика министрінің м.а. 2015 жылғы 24 ақпандағы № 128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10634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 құралын басқаруға рұқсат алу туралы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ұйымдар,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 құралдарын басқару құқығын алуға үміткер адамды медициналық қарап тексеруден, механикалық көлік құралдары жүргізушісін қайта медициналық қарап тексеруден өткізу қағидаларын бекіту туралы"</w:t>
            </w:r>
            <w:r>
              <w:br/>
            </w:r>
            <w:r>
              <w:rPr>
                <w:rFonts w:ascii="Times New Roman"/>
                <w:b w:val="false"/>
                <w:i w:val="false"/>
                <w:color w:val="000000"/>
                <w:sz w:val="20"/>
              </w:rPr>
              <w:t xml:space="preserve">
Қазақстан Республикасы Денсаулық сақтау министрінің 2013 жылғы 20 наурыздағы № 166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8437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 Еңбек және халықты әлеуметтік қорғау</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00701. Халықты жұмыспен қамту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іздеп жүрген адамдар мен жұмыссыздарға жәрдемдесу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Халықты жұмыспен қамту орталығы,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Халықты жұмыспен қамту орталығы,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"Жұмыс іздеп жүрген адамдарды, жұмыссыздарды тіркеу және халықты жұмыспен қамту орталықтары көрсететін еңбек делдалдығын жүзеге асыру қағидаларын бекіту туралы" Қазақстан Республикасы Еңбек және халықты әлеуметтік қорғау министрінің 2018 жылғы 19 маусымдағы № 259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17199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Оралмандар мен қоныс аударушыларды қабылдаудың өңірлік квотасына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ЖАО, Халықты жұмыспен қамту орталығы,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00702. Халықты жұмыспен қамту саласында рұқсат құжаттарын беру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берушілерге шетелдік жұмыс күшін тартуға рұқсат беру және (немесе) ұзарту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"Жұмыс берушілерге шетелдік жұмыс күшін тартуға рұқсат беру және (немесе) ұзарту, сондай-ақ корпоративішілік ауыстыруды жүзеге асыру қағидалары мен шарттарын бекіту туралы" Қазақстан Республикасы Денсаулық сақтау және әлеуметтік даму министрінің м.а. 2016 жылғы 27 маусымдағы № 559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14170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 бетінше жұмысқа орналасуы үшін шетелдікке немесе азаматтығы жоқ адамға біліктілігінің сәйкестігі туралы анықтама беру немесе ұзарту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w:t>
            </w:r>
            <w:r>
              <w:br/>
            </w:r>
            <w:r>
              <w:rPr>
                <w:rFonts w:ascii="Times New Roman"/>
                <w:b w:val="false"/>
                <w:i w:val="false"/>
                <w:color w:val="000000"/>
                <w:sz w:val="20"/>
              </w:rPr>
              <w:t>
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"Өз бетінше жұмысқа орналасуы үшін шетелдікке немесе азаматтығы жоқ адамға біліктілігінің сәйкестігі туралы анықтама беру немесе ұзарту қағидаларын, шетелдіктің немесе азаматтығы жоқ адамның өз бетінше жұмысқа орналасуы үшін басым салалардың (экономикалық қызмет түрлерінің) және олардағы сұранысқа ие кәсіптердің тізбесін бекіту туралы" Қазақстан Республикасы Денсаулық сақтау және әлеуметтік даму министрінің 2016 жылғы 13 маусымдағы № 503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14149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 Әлеуметтік қамсыздандыру, оның ішінде зейнетақымен қамсыздандыру және әлеуметтік сақтандыру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Жасына байланысты зейнетақы төлемдерін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базалық зейнетақы төлемін бюджет қаражаты есебінен беру, сондай-ақ жасына байланысты зейнетақы төлемдерін, мүгедектігі бойынша, асыраушысынан айрылу жағдайы бойынша берілетін мемлекеттік әлеуметтік жәрдемақыларды, мемлекеттік арнайы жәрдемақыларды тағайындау және жүзеге асыру қағидаларын бекіту туралы" Қазақстан Республикасы Денсаулық сақтау және әлеуметтік даму министрінің 2015 жылғы 14 сәуірдегі № 223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11110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базалық зейнетақы төлемдерін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түрінде/проактивті/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базалық зейнетақы төлемін бюджет қаражаты есебінен беру, сондай-ақ жасына байланысты зейнетақы төлемдерін, мүгедектігі бойынша, асыраушысынан айрылу жағдайы бойынша берілетін мемлекеттік әлеуметтік жәрдемақыларды, мемлекеттік арнайы жәрдемақыларды тағайындау және жүзеге асыру қағидаларын бекіту туралы" Қазақстан Республикасы Денсаулық сақтау және әлеуметтік даму министрінің 2015 жылғы 14 сәуірдегі № 223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11110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қабілеттілігін жоғалту жағдайы бойынша әлеуметтік төлем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әлеуметтік сақтандыру қоры" және оның филиалдары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Еңбекмині Еңбек, әлеуметтік қорғау және көші-қон комитетінің аумақтық бөлімшелері,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 төлемдердің мөлшерлерін есептеу (айқындау), Мемлекеттік әлеуметтік сақтандыру қорынан төленетін әлеуметтік төлемдерді тағайындау, қайта есептеу, тоқтата тұру, қайта бастау, тоқтату және жүзеге асыру қағидаларын бекіту туралы" Қазақстан Республикасы Еңбек және халықты әлеуметтік қорғау министрінің 2020 жылғы 8 маусымдағы № 217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20838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арнайы жәрдемақылар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базалық зейнетақы төлемін бюджет қаражаты есебінен беру, сондай-ақ жасына байланысты зейнетақы төлемдерін, мүгедектігі бойынша, асыраушысынан айрылу жағдайы бойынша берілетін мемлекеттік әлеуметтік жәрдемақыларды, мемлекеттік арнайы жәрдемақыларды тағайындау және жүзеге асыру қағидаларын бекіту туралы" Қазақстан Республикасы Денсаулық сақтау және әлеуметтік даму министрінің 2015 жылғы 14 сәуірдегі № 223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11110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Мүгедектігі бойынша мемлекеттік әлеуметтік жәрдемақы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Еңбекмині Еңбек, әлеуметтік қорғау және көші-қон комитетінің аумақтық бөлімшелері, "электрондық үкіметтің" веб-порталы,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түрінде/проактивті/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базалық зейнетақы төлемін бюджет қаражаты есебінен беру, сондай-ақ жасына байланысты зейнетақы төлемдерін, мүгедектігі бойынша, асыраушысынан айрылу жағдайы бойынша берілетін мемлекеттік әлеуметтік жәрдемақыларды, мемлекеттік арнайы жәрдемақыларды тағайындау және жүзеге асыру қағидаларын бекіту туралы" Қазақстан Республикасы Денсаулық сақтау және әлеуметтік даму министрінің 2015 жылғы 14 сәуірдегі № 223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11110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Инфляцияның деңгейін ескере отырып, нақты енгізілген міндетті зейнетақы жарналарының, міндетті кәсіптік зейнетақы жарналарының сомасы мен зейнетақы жинақтарының сомасы арасындағы айырма төлемі</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w:t>
            </w:r>
            <w:r>
              <w:br/>
            </w:r>
            <w:r>
              <w:rPr>
                <w:rFonts w:ascii="Times New Roman"/>
                <w:b w:val="false"/>
                <w:i w:val="false"/>
                <w:color w:val="000000"/>
                <w:sz w:val="20"/>
              </w:rPr>
              <w:t>
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"Әлеуметтік-еңбек саласындағы мемлекеттік көрсетілетін қызмет стандарттарын бекіту туралы" Қазақстан Республикасы Денсаулық сақтау және әлеуметтік даму министрінің 2015 жылғы 28 сәуірдегі № 279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11342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әлеуметтік медициналық сақтандыру жүйесіне медициналық көрсетілетін қызметті тұтынушы ретінде қатысу туралы және аударымдардың және (немесе) жарналардың аударылған сомалары туралы ақпарат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w:t>
            </w:r>
            <w:r>
              <w:br/>
            </w:r>
            <w:r>
              <w:rPr>
                <w:rFonts w:ascii="Times New Roman"/>
                <w:b w:val="false"/>
                <w:i w:val="false"/>
                <w:color w:val="000000"/>
                <w:sz w:val="20"/>
              </w:rPr>
              <w:t>
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медициналық сақтандыру қоры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"Міндетті әлеуметтік медициналық сақтандыру жүйесіне медициналық көрсетілетін қызметті тұтынушы ретінде қатысу туралы және аударымдардың және (немесе) жарналардың аударылған сомалары туралы ақпарат беру" мемлекеттік қызмет көрсету қағидаларын бекіту туралы" Қазақстан Республикасы Денсаулық сақтау министрінің 2020 жылғы 2 сәуірдегі № ҚР ДСМ-26/2020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20308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Бірыңғай жинақтаушы зейнетақы қорындағы міндетті зейнетақы жарналары, міндетті кәсіби зейнетақы жарналары есебінен қалыптасқан зейнетақы жинақтарынан зейнетақы төлемдерін жүзеге асыру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БЖЗҚ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БЖЗҚ,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Электронды(ішінара автоматтандырылған)/қағаз түрінде/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"Әлеуметтік-еңбек саласындағы мемлекеттік көрсетілетін қызмет стандарттарын бекіту туралы" Қазақстан Республикасы Денсаулық сақтау және әлеуметтік даму министрінің 2015 жылғы 28 сәуірдегі № 279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11342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әлеуметтік сақтандыру жүйесіне қатысушыға әлеуметтік аударымдардың жағдайы және қозғалысы туралы ақпарат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әлеуметтік сақтандыру қоры және оның филиалдары,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Мемлекеттік әлеуметтік сақтандыру қоры және оның филиалдары,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әлеуметтік сақтандыру жүйесінің және әлеуметтік-еңбек саласында мемлекеттік қызметтер көрсетудің кейбір мәселелері туралы"</w:t>
            </w:r>
            <w:r>
              <w:br/>
            </w:r>
            <w:r>
              <w:rPr>
                <w:rFonts w:ascii="Times New Roman"/>
                <w:b w:val="false"/>
                <w:i w:val="false"/>
                <w:color w:val="000000"/>
                <w:sz w:val="20"/>
              </w:rPr>
              <w:t xml:space="preserve">
Қазақстан Республикасы Еңбек және халықты әлеуметтік қорғау министрінің 2020 жылғы 11 маусымдағы № 224 </w:t>
            </w:r>
            <w:r>
              <w:rPr>
                <w:rFonts w:ascii="Times New Roman"/>
                <w:b w:val="false"/>
                <w:i w:val="false"/>
                <w:color w:val="000000"/>
                <w:sz w:val="20"/>
              </w:rPr>
              <w:t>бұйрығы</w:t>
            </w:r>
            <w:r>
              <w:rPr>
                <w:rFonts w:ascii="Times New Roman"/>
                <w:b w:val="false"/>
                <w:i w:val="false"/>
                <w:color w:val="000000"/>
                <w:sz w:val="20"/>
              </w:rPr>
              <w:t>.</w:t>
            </w:r>
            <w:r>
              <w:br/>
            </w:r>
            <w:r>
              <w:rPr>
                <w:rFonts w:ascii="Times New Roman"/>
                <w:b w:val="false"/>
                <w:i w:val="false"/>
                <w:color w:val="000000"/>
                <w:sz w:val="20"/>
              </w:rPr>
              <w:t>
Нормативтік құқықтық актілері мемлекеттік тіркеу тізілімінде № 20849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Асыраушысынан айырылу жағдайы бойынша мемлекеттік әлеуметтік жәрдемақы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базалық зейнетақы төлемін бюджет қаражаты есебінен беру, сондай-ақ жасына байланысты зейнетақы төлемдерін, мүгедектігі бойынша, асыраушысынан айрылу жағдайы бойынша берілетін мемлекеттік әлеуметтік жәрдемақыларды, мемлекеттік арнайы жәрдемақыларды тағайындау және жүзеге асыру қағидаларын бекіту туралы" Қазақстан Республикасы Денсаулық сақтау және әлеуметтік даму министрінің 2015 жылғы 14 сәуірдегі № 223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11110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Асыраушысынан айырылу жағдайы бойынша әлеуметтік төлем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әлеуметтік сақтандыру қоры және оның филиалдары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 төлемдердің мөлшерлерін есептеу (айқындау), Мемлекеттік әлеуметтік сақтандыру қорынан төленетін әлеуметтік төлемдерді тағайындау, қайта есептеу, тоқтата тұру, қайта бастау, тоқтату және жүзеге асыру қағидаларын бекіту туралы" Қазақстан Республикасы Еңбек және халықты әлеуметтік қорғау министрінің 2020 жылғы 8 маусымдағы № 217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20838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Жұмысынан айырылу жағдайы бойынша әлеуметтік төлем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әлеуметтік сақтандыру қоры" және оның филиалдары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ЖАО, "электрондық үкіметтің" веб-порталы,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автоматтандырылған)/қағаз түрінде/проактивті/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 төлемдердің мөлшерлерін есептеу (айқындау), Мемлекеттік әлеуметтік сақтандыру қорынан төленетін әлеуметтік төлемдерді тағайындау, қайта есептеу, тоқтата тұру, қайта бастау, тоқтату және жүзеге асыру қағидаларын бекіту туралы" Қазақстан Республикасы Еңбек және халықты әлеуметтік қорғау министрінің 2020 жылғы 8 маусымдағы № 217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20838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 болу мен босануға, жаңа туған баланы асырап алуғабайланысты табысынан айырылу жағдайы бойынша әлеуметтік төлем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әлеуметтік сақтандыру қоры" және оның филиалдары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 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 төлемдердің мөлшерлерін есептеу (айқындау), Мемлекеттік әлеуметтік сақтандыру қорынан төленетін әлеуметтік төлемдерді тағайындау, қайта есептеу, тоқтата тұру, қайта бастау, тоқтату және жүзеге асыру қағидаларын бекіту туралы" Қазақстан Республикасы Еңбек және халықты әлеуметтік қорғау министрінің 2020 жылғы 8 маусымдағы № 217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20838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бір жасқа толғанға дейін оның күтіміне байланысты табысынан айырылу жағдайы бойынша әлеуметтік төлем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әлеуметтік сақтандыру қоры" және оның филиалдары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автоматтандырылған)/қағаз түрінде/проактивті/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 төлемдердің мөлшерлерін есептеу (айқындау), Мемлекеттік әлеуметтік сақтандыру қорынан төленетін әлеуметтік төлемдерді тағайындау, қайта есептеу, тоқтата тұру, қайта бастау, тоқтату және жүзеге асыру қағидаларын бекіту туралы" Қазақстан Республикасы Еңбек және халықты әлеуметтік қорғау министрінің 2020 жылғы 8 маусымдағы № 217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20838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 Азаматтардың жекелеген санаттарын әлеуметтік қолдау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Жерлеуге арналған біржолғы төлем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базалық зейнетақы төлемін бюджет қаражаты есебінен беру, сондай-ақ жасына байланысты зейнетақы төлемдерін, мүгедектігі бойынша, асыраушысынан айрылу жағдайы бойынша берілетін мемлекеттік әлеуметтік жәрдемақыларды, мемлекеттік арнайы жәрдемақыларды тағайындау және жүзеге асыру қағидаларын бекіту туралы" Қазақстан Республикасы Денсаулық сақтау және әлеуметтік даму министрінің 2015 жылғы 14 сәуірдегі № 223 бұйрығына өзгеріс енгізу туралы" Қазақстан Республикасы Еңбек және халықты әлеуметтік қорғау министрінің 2020 жылғы 6 мамырдағы № 163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20605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атаулы әлеуметтік көмек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Кент, ауыл, ауылдық округ әкімі, Халықты жұмыспен қамту орталығы,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атаулы әлеуметтік көмекті тағайындау және төлеу қағидаларын бекіту туралы" Қазақстан Республикасы Денсаулық сақтау және әлеуметтік даму министрінің 2015 жылғы 5 мамырдағы № 320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11426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Арнаулы мемлекеттік жәрдемақы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Еңбекмині Еңбек, әлеуметтік қорғау және көші-қон комитетінің аумақтық бөлімшелері,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"Арнаулы мемлекеттік жәрдемақы тағайындау және төлеу қағидаларын бекіту туралы" Қазақстан Республикасы Денсаулық сақтау және әлеуметтік даму министрінің 2015 жылғы 3 маусымдағы № 445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11745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өкілді органдардың шешімдері бойынша мұқтаж азаматтардың жекелеген санаттарына әлеуметтік көмек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және Алматы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 кенттің, ауылдың, ауылдық округтің әкімі,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"Әлеуметтік-еңбек саласындағы мемлекеттік көрсетілетін қызмет стандарттарын бекіту туралы" Қазақстан Республикасы Денсаулық сақтау және әлеуметтік даму министрінің 2015 жылғы 28 сәуірдегі № 279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11342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Семей ядролық сынақ полигонында ядролық сынақтардың салдарынан зардап шеккен азаматтарды тіркеу, біржолғы мемлекеттік ақшалай өтемақы төлеу,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ЖАО</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"Әлеуметтік-еңбек саласындағы мемлекеттік көрсетілетін қызмет стандарттарын бекіту туралы" Қазақстан Республикасы Денсаулық сақтау және әлеуметтік даму министрінің 2015 жылғы 28 сәуірдегі № 279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11342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Ауылдық елді мекендерге жұмыс істеуге және тұруға келген денсаулық сақтау, білім беру, әлеуметтік қамсыздандыру, мәдениет, спорт және агроөнеркәсіптік кешен саласындағы мамандарға, ауылдар, кенттер, ауылдық округтер әкімдері аппараттарының мемлекеттік қызметшілеріне әлеуметтік қолдау шараларын көрсету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Аудандардың және облыстық маңызы бар қалалардың ЖАО ауылдық аумақтарды дамыту саласындағы уәкілетті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"Ауылдық елді мекендерге жұмыс істеуге және тұруға келген денсаулық сақтау, білім беру, әлеуметтік қамсыздандыру, мәдениет, спорт және агроөнеркәсіптік кешен саласындағы мамандарға әлеуметтік қолдау шараларын көрсету қағидаларын бекіту туралы" Қазақстан Республикасы Ұлттық экономика министрінің 2014 жылғы 6 қарашадағы № 72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9946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Банкроттық салдарынан таратылған заңды тұлғалар қызметкерлердің өмірі мен денсаулығына келтірген зиянды өтеу жөніндегі төлемдерді капиталдандыру кезеңі аяқталғаннан кейін Қазақстан Республикасының азаматтарына ай сайынғы төлемдер түрінде әлеуметтік көмекті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"Әлеуметтік-еңбек саласындағы мемлекеттік көрсетілетін қызмет стандарттарын бекіту туралы" Қазақстан Республикасы Денсаулық сақтау және әлеуметтік даму министрінің 2015 жылғы 28 сәуірдегі № 279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11342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Ақталған адамға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"Әлеуметтік-еңбек саласындағы мемлекеттік көрсетілетін қызмет стандарттарын бекіту туралы" Қазақстан Республикасы Денсаулық сақтау және әлеуметтік даму министрінің 2015 жылғы 28 сәуірдегі № 279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11342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 Әлеуметтік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Мүгедектікті және/немесе еңбек ету қабілетінен айырылу дәрежесін белгілеу және/немесе қажетті әлеуметтік қорғау шараларын айқындау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 Еңбек, әлеуметтік қорғау және көші-қон комитетінің аумақтық бөлімшелері,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"Медициналық-әлеуметтік сараптама жүргізу қағидаларын бекіту туралы" Қазақстан Республикасы Денсаулық сақтау және әлеуметтік даму министрінің 2015 жылғы 30 қаңтардағы № 44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10589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Мүгедектерді протездік-ортопедиялық көмекпен қамтамасыз етугеқұжаттарды ресімдеу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ЖАО,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"Мүгедектерді оңалтудың кейбір мәселелері туралы" Қазақстан Республикасы Денсаулық сақтау және әлеуметтік даму министрінің 2015 жылғы 22 қаңтардағы № 26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10370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Мүгедектерді техникалық қосымша (компенсаторлық) құралдармен қамтамасыз етуге құжаттарды ресімдеу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ЖАО,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"Мүгедектерді оңалтудың кейбір мәселелері туралы" Қазақстан Республикасы Денсаулық сақтау және әлеуметтік даму министрінің 2015 жылғы 22 қаңтардағы № 26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10370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Жүріп-тұруы қиын бірінші топтағы мүгедектерге жеке көмекшінің қызметтерімен қамтамасыз етуге құжаттарды ресімдеу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ЖАО,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"Мүгедектерді оңалтудың кейбір мәселелері туралы" Қазақстан Республикасы Денсаулық сақтау және әлеуметтік даму министрінің 2015 жылғы 22 қаңтардағы № 26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10370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кемістігі бар мүгедектерді жылына алпыс сағат ымдау тілі маманының қызметтерімен қамтамасыз етуге мүгедектерге құжаттарды ресімдеу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ЖАО,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"Мүгедектерді оңалтудың кейбір мәселелері туралы" Қазақстан Республикасы Денсаулық сақтау және әлеуметтік даму министрінің 2015 жылғы 22 қаңтардағы № 26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10370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Мүгедектерді жүріп-тұрудың арнайы құралдарымен қамтамасыз етуге құжаттарды ресімдеу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ЖАО,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"Мүгедектерді оңалтудың кейбір мәселелері туралы" Қазақстан Республикасы Денсаулық сақтау және әлеуметтік даму министрінің 2015 жылғы 22 қаңтардағы № 26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10370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Мүгедектерді және мүгедек-балаларды санаторий-курорттық емдеумен қамтамасыз етуге құжаттарды ресімдеу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ЖАО, ұялы байланыстың абоненттік құрылғысы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түрінде/проактивті</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"Мүгедектерді оңалтудың кейбір мәселелері туралы" Қазақстан Республикасы Денсаулық сақтау және әлеуметтік даму министрінің 2015 жылғы 22 қаңтардағы № 26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10370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Үйде күтім көрсету жағдайында арнаулы әлеуметтік қызмет көрсетуге құжаттар ресімдеу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ЖАО</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"Арнаулы әлеуметтік қызметтерді көрсету саласындағы мемлекеттік қызметтер көрсету қағидаларын бекіту туралы" Қазақстан Республикасы Еңбек және халықты әлеуметтік қорғау министрінің 2020 жылғы 28 мамырдағы № 197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20756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Медициналық-әлеуметтік мекемелерде (ұйымдарда) арнаулы әлеуметтік қызмет көрсетуге құжаттар ресімдеу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Нұр-Сұлтан, Алматы және Шымкент қалаларының, аудандардың және облыстық маңызы бар қалалардың ЖАО</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"Арнаулы әлеуметтік қызметтерді көрсету саласындағы мемлекеттік қызметтер көрсету қағидаларын бекіту туралы" Қазақстан Республикасы Еңбек және халықты әлеуметтік қорғау министрінің 2020 жылғы 28 мамырдағы № 197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20756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Санаторийлік-курорттық емдеу қажеттілігі туралы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санитариялық алғашқы көмек көрсететін медициналық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ұйымдар,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"Стационарлық көмек көрсету қағидаларын бекіту туралы" Қазақстан Республикасының Денсаулық сақтау және әлеуметтік даму министрінің 2015 жылғы 29 қыркүйектегі № 761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12204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00706. Еңбек және халықты әлеуметтік қорғау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00706001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Бірыңғай жинақтаушы зейнетақы қоры салымшысы қаражатының түсуі және қозғалысы туралы ақпарат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"Әлеуметтік-еңбек саласындағы мемлекеттік көрсетілетін қызмет стандарттарын бекіту туралы" Қазақстан Республикасы Денсаулық сақтау және әлеуметтік даму министрінің 2015 жылғы 28 сәуірдегі № 279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11342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00706002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 берушінің (отбасының) атаулы әлеуметтік көмек алушыларға тиесілігін растайтын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атаулы әлеуметтік көмекті тағайындау және төлеу қағидаларын бекіту туралы" Қазақстан Республикасы Денсаулық сақтау және әлеуметтік даму министрінің 2015 жылғы 5 мамырдағы № 320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11426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00706003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Қарулы Күштерінің қызметтік тұрғын үйге мұқтаж әскери қызметшілерін есепке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Қорғанысминінің аудандық пайдалану бөлімдері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Қарулы Күштерінің қызметтік тұрғын үйге мұқтаж әскери қызметшілерін есепке қою" мемлекеттік қызметін көрсету қағидаларын бекіту туралы" Қазақстан Республикасы Қорғаныс министрінің 2020 жылғы 26 мамырдағы № 232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20742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00706004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Жұмыссыз ретінде тіркелгендігі туралы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Халықты жұмыспен қамту орталығы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"Жұмыс іздеп жүрген адамдарды, жұмыссыздарды тіркеу және халықты жұмыспен қамту орталықтары көрсететін еңбек делдалдығын жүзеге асыру қағидаларын бекіту туралы" Қазақстан Республикасы Еңбек және халықты әлеуметтік қорғау министрінің 2018 жылғы 19 маусымдағы № 259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17199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 Білім және ғылым</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 Жоғары және жоғары оқу орнынан кейінгі білім</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"Болашақ" халықаралық стипендиясын тағайындау конкурсына қатысу үшін құжаттар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бағдарламалар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"Шетелге, оның ішінде "Болашақ" халықаралық стипендиясы шеңберінде оқуға жіберу мәселелері бойынша мемлекеттік көрсетілетін қызметтер қағидаларын бекіту туралы" Қазақстан Республикасы Білім және ғылым министрінің 2020 жылғы 26 мамырдағы № 222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20730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білім беру бағдарламалары бойынша оқыту үшін жоғары және (немесе) жоғары оқу орнынан кейінгі білім беру ұйымдарына құжаттар қабылдау және оқуға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жоғары оқу орнынан кейінгі білімнің білім беру бағдарламаларын іске асыратын білім беру ұйымдарына оқуға қабылдаудың үлгілік қағидаларын бекіту туралы"</w:t>
            </w:r>
            <w:r>
              <w:br/>
            </w:r>
            <w:r>
              <w:rPr>
                <w:rFonts w:ascii="Times New Roman"/>
                <w:b w:val="false"/>
                <w:i w:val="false"/>
                <w:color w:val="000000"/>
                <w:sz w:val="20"/>
              </w:rPr>
              <w:t xml:space="preserve">
Қазақстан Республикасы Білім және ғылым министрінің 2018 жылғы 31 қазандағы № 600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17650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оқу орнынан кейінгі білім беру бағдарламалары бойынша оқыту үшін жоғары және (немесе) жоғары оқу орнынан кейінгі білім беру ұйымдарына құжаттар қабылдау және оқуға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жоғары оқу орнынан кейінгі білімнің білім беру бағдарламаларын іске асыратын білім беру ұйымдарына оқуға қабылдаудың үлгілік қағидаларын бекіту туралы"</w:t>
            </w:r>
            <w:r>
              <w:br/>
            </w:r>
            <w:r>
              <w:rPr>
                <w:rFonts w:ascii="Times New Roman"/>
                <w:b w:val="false"/>
                <w:i w:val="false"/>
                <w:color w:val="000000"/>
                <w:sz w:val="20"/>
              </w:rPr>
              <w:t xml:space="preserve">
Қазақстан Республикасы Білім және ғылым министрінің 2018 жылғы 31 қазандағы № 600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17650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гранттарын тағайындау, сондай-ақ жоғары және (немесе) жоғары оқу орнынан кейінгі білім беру ұйымдарында білім алушыларға әлеуметтік қолдау көрсету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беруге гранттарды тағайындау, сондай-ақ жоғары білім беру ұйымдарында білім алушыларға әлеуметтік қолдау көрсету" мемлекеттік көрсетілетін қызмет қағидаларын бекіту туралы Қазақстан Республикасы Білім және ғылым министрінің 2020 жылғы 7 шілдедегі № 286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20939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"Болашақ" халықаралық стипендиясы стипендиатының мәртебесі туралы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бағдарламалар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"Шетелге, оның ішінде "Болашақ" халықаралық стипендиясы шеңберінде оқуға жіберу мәселелері бойынша мемлекеттік көрсетілетін қызметтер қағидаларын бекіту туралы" Қазақстан Республикасы Білім және ғылым министрінің 2020 жылғы 26 мамырдағы № 222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20730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"Болашақ" халықаралық стипендиясының стипендиаты ретінде оқуға баратындар үшін кепілдік хатын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бағдарламалар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"Халықаралық бағдарламалар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"Шетелге, оның ішінде "Болашақ" халықаралық стипендиясы шеңберінде оқуға жіберу мәселелері бойынша мемлекеттік көрсетілетін қызметтер қағидаларын бекіту туралы" Қазақстан Республикасы Білім және ғылым министрінің 2020 жылғы 26 мамырдағы № 222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20730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"Болашақ" халықаралық стипендиясы стипендиаттарына шығыстарды өтеу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бағдарламалар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бағдарламалар орталығы" АҚ</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"Шетелге, оның ішінде "Болашақ" халықаралық стипендиясы шеңберінде оқуға жіберу мәселелері бойынша мемлекеттік көрсетілетін қызметтер қағидаларын бекіту туралы" Қазақстан Республикасы Білім және ғылым министрінің 2020 жылғы 26 мамырдағы № 222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20730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"Болашақ" халықаралық стипендиясы стипендиаттарына аванс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бағдарламалар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бағдарламалар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"Шетелге, оның ішінде "Болашақ" халықаралық стипендиясы шеңберінде оқуға жіберу мәселелері бойынша мемлекеттік көрсетілетін қызметтер қағидаларын бекіту туралы" Қазақстан Республикасы Білім және ғылым министрінің 2020 жылғы 26 мамырдағы № 222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20730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"Болашақ" халықаралық стипендиясы стипендиаттарының міндеттемелерін орындауын қамтамасыз ету ретінде ұсынылған жылжымайтын мүлікке кепіл шартын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бағдарламалар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"Халықаралық бағдарламалар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"Шетелге, оның ішінде "Болашақ" халықаралық стипендиясы шеңберінде оқуға жіберу мәселелері бойынша мемлекеттік көрсетілетін қызметтер қағидаларын бекіту туралы" Қазақстан Республикасы Білім және ғылым министрінің 2020 жылғы 26 мамырдағы № 222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20730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"Болашақ" халықаралық стипендиясы стипендиатының міндеттемелерін орындау кезінде жылжымайтын мүлік кепілін тоқтату туралы хабарлама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бағдарламалар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"Халықаралық бағдарламалар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"Шетелге, оның ішінде "Болашақ" халықаралық стипендиясы шеңберінде оқуға жіберу мәселелері бойынша мемлекеттік көрсетілетін қызметтер қағидаларын бекіту туралы" Қазақстан Республикасы Білім және ғылым министрінің 2020 жылғы 26 мамырдағы № 222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20730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саласындағы халықаралық шарттар шеңберінде шетелде оқу конкурсына қатысу үшін құжаттар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бағдарламалар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бағдарламалар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"Шетелге, оның ішінде академиялық оралымдылық шеңберінде оқытуға жіберу қағидаларын бекіту туралы" Қазақстан Республикасы Білім және ғылым министрінің 2008 жылғы 19 қарашадағы № 613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5499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ұйымдарында білім алушыларға академиялық демалыс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w:t>
            </w:r>
            <w:r>
              <w:br/>
            </w:r>
            <w:r>
              <w:rPr>
                <w:rFonts w:ascii="Times New Roman"/>
                <w:b w:val="false"/>
                <w:i w:val="false"/>
                <w:color w:val="000000"/>
                <w:sz w:val="20"/>
              </w:rPr>
              <w:t>
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техникалық және кәсіптік, орта білімнен кейінгі білім беру ұйымдары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"Техникалық және кәсіптік, орта білімнен кейінгі білім беру ұйымдарында білім алушыларға академиялық демалыстар беру қағидаларын бекіту туралы" Қазақстан Республикасы Білім және ғылым министрінің 2014 жылғы 4 желтоқсандағы № 506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10475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Шетелде академиялық ұтқырлық шеңберінде оқу конкурсына қатысу үшін құжаттар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w:t>
            </w:r>
            <w:r>
              <w:br/>
            </w:r>
            <w:r>
              <w:rPr>
                <w:rFonts w:ascii="Times New Roman"/>
                <w:b w:val="false"/>
                <w:i w:val="false"/>
                <w:color w:val="000000"/>
                <w:sz w:val="20"/>
              </w:rPr>
              <w:t>
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"Шетелге, оның ішінде академиялық оралымдылық шеңберінде оқытуға жіберу қағидаларын бекіту туралы" Қазақстан Республикасы Білім және ғылым министрінің 2008 жылғы 19 қарашадағы №613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5499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 Білім және ғылым саласында рұқсат ету құжаттарын беру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қызметімен айналысуға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БҒМ Білім және ғылым саласында сапаны қамтамасыз ету комитеті, ҚР БҒМ Білім және ғылым саласында сапаны қамтамасыз ету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қызметімен айналысуға лицензия беру" мемлекеттік қызметін көрсету Қағидаларын бекіту туралы"</w:t>
            </w:r>
            <w:r>
              <w:br/>
            </w:r>
            <w:r>
              <w:rPr>
                <w:rFonts w:ascii="Times New Roman"/>
                <w:b w:val="false"/>
                <w:i w:val="false"/>
                <w:color w:val="000000"/>
                <w:sz w:val="20"/>
              </w:rPr>
              <w:t xml:space="preserve">
Қазақстан Республикасы Білім және ғылым министрінің 2020 жылғы 17 тамыздағы № 351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21102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және (немесе) ғылыми-техникалық қызмет субъектілерін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Ғылым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БҒМ Ғылым комитеті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"Ғылыми және (немесе) ғылыми-техникалық қызмет субъектілерін аккредиттеу" мемлекеттік қызметін көрсету қағидаларын бекіту туралы" Қазақстан Республикасы Білім және ғылым министрінің 2020 жылғы 12 мамырдағы № 196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20626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бастауыш, негізгі орта, жалпы орта, техникалық және кәсіптік, орта білімнен кейінгі, жоғары және жоғары оқу орнынан кейінгі білім берудің оқулық басылымдары бойынша авторларға және авторлар ұжымына сараптамалық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"Оқулық" республикалық ғылыми-практикалық орталығы" РМҚК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"Оқулықтарды, оқу-әдістемелік кешендері мен оқу-әдістемелік құралдарын әзірлеу, оларға сараптама, сынақ өткізу және мониторинг жүргізу, оларды басып шығару жөніндегі жұмысты ұйымдастыру қағидаларын бекіту туралы" Қазақстан Республикасы Білім және ғылым министрінің 2012 жылғы 24 шілдедегі № 344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7876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бірыңғай тестілеу тапсырғаны туралы сертификат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тестілеу орталығы" РМҚК, жоғары және (немесе) жоғары оқу орнынан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автоматтындарылған)/қағаз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"Ұлттық бірыңғай тестілеуді өткізу және "Ұлттық бірыңғай тестілеу тапсырғаны туралы сертификат беру" мемлекеттік көрсетілетін қызмет қағидаларын бекіту туралы" Қазақстан Республикасы Білім және ғылым министрінің 2017 жылғы 2 мамырдағы № 204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15173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Минералогия, палеонтология, қазба жануарлардың сүйектері бойынша коллекциялық материалдардың экспортына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Ғылым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"Минералогия, палеонтология, қазба жануарлардың сүйектері бойынша коллекциялық материалдардың экспортына лицензия беру" мемлекеттік қызметін көрсету қағидаларын бекіту туралы"</w:t>
            </w:r>
            <w:r>
              <w:br/>
            </w:r>
            <w:r>
              <w:rPr>
                <w:rFonts w:ascii="Times New Roman"/>
                <w:b w:val="false"/>
                <w:i w:val="false"/>
                <w:color w:val="000000"/>
                <w:sz w:val="20"/>
              </w:rPr>
              <w:t xml:space="preserve">
Қазақстан Республикасы Білім және ғылым министрінің 2020 жылғы 24 тамыздағы № 363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21129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Мәдени құндылықтардың, ұлттық архив қорлары құжаттарының, архив құжаттары түпнұсқаларының экспортына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w:t>
            </w:r>
            <w:r>
              <w:br/>
            </w:r>
            <w:r>
              <w:rPr>
                <w:rFonts w:ascii="Times New Roman"/>
                <w:b w:val="false"/>
                <w:i w:val="false"/>
                <w:color w:val="000000"/>
                <w:sz w:val="20"/>
              </w:rPr>
              <w:t>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"Мәдени құндылықтардың, ұлттық архив қорлары құжаттарының, архив құжаттары түпнұсқаларының экспортына лицензия беру" мемлекеттік қызметін көрсету қағидаларын бекіту туралы" Қазақстан Республикасы Мәдениет және спорт министрінің 2020 жылғы 25 мамырдағы № 141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20722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 Білім және ғылым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ұйымдарында білім алушыларға жатақхана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ұйымдарының жатақханаларындағы орындарды бөлу қағидаларын бекіту туралы" Қазақстан Республикасы Білім және ғылым министрінің 2016 жылғы 22 қаңтардағы № 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13487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ұйымдарында білім алушыларға жатақхана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ұйымдарының жатақханаларындағы орындарды бөлу қағидаларын бекіту туралы" Қазақстан Республикасы Білім және ғылым министрінің 2016 жылғы 22 қаңтардағы № 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13487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ғылыми-техникалық сараптама өткізу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ұлттық ғылыми техникалық сараптама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ұлттық ғылыми-техникалық сараптама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ғылыми-техникалық сараптаманы жүргізу" мемлекеттік қызмет көрсету қағидаларын бекіту туралы" Қазақстан Республикасы Білім және ғылым министрінің 2020 жылғы 4 маусымдағы № 229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20821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туралы құжаттарды тану және нострификациялау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"Болон процесі және академиялық ұтқырлық орталығы" ШЖҚ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туралы құжаттарды тану және нострификациялау қағидаларын бекіту туралы" Қазақстан Республикасы Білім және ғылым министрінің 2008 жылғы 10 қаңтардағы № 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5135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жалпы орта білім беру туралы құжаттардың телнұсқаларын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және жалпы орта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негізгі орта және жалпы орта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туралы мемлекеттік үлгідегі құжаттардың түрлері мен нысандарын және оларды беру қағидаларын бекіту туралы" Қазақстан Республикасы Білім және ғылым министрінің 2015 жылғы 28 қаңтардағы № 39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10348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туралы құжаттардың телнұсқаларын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техникалық және кәсіптік, орта білімнен кейінгі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туралы мемлекеттік үлгідегі құжаттардың түрлері мен нысандарын және оларды беру қағидаларын бекіту туралы" Қазақстан Республикасы Білім және ғылым министрінің 2015 жылғы 28 қаңтардағы № 39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10348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жоғары оқу орнынан кейінгі білім беру туралы құжаттардың телнұсқаларын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туралы мемлекеттік үлгідегі құжаттардың түрлері мен нысандарын және оларды беру қағидаларын бекіту туралы" Қазақстан Республикасы Білім және ғылым министрінің 2015 жылғы 28 қаңтардағы № 39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10348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ұйымдарына құжаттар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"Техникалық және кәсіптік, орта білімнен кейінгі білімнің білім беру бағдарламаларын іске асыратын білім беру ұйымдарына оқуға қабылдаудың үлгілік қағидаларын бекіту туралы" Қазақстан Республикасы Білім және ғылым министрінің 2018 жылғы 18 қазандағы № 578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17705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тағайындауға қатысу үшін құжаттарды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аудандардың және облыстық маңызы бар қалалардың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қағидаларын бекіту туралы" Қазақстан Республикасы Білім және ғылым министрінің 2012 жылғы 21 ақпандағы № 57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7495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маңызы бар мемлекеттік орта білім беру мекемелерінің басшылары лауазымдарына орналасу конкурсына қатысу үшін құжаттар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БҒМ,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қағидаларын бекіту туралы" Қазақстан Республикасы Білім және ғылым министрінің 2012 жылғы 21 ақпандағы № 57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7495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 саласындағы сыйлықтарды, мемлекеттік ғылыми стипендияларды алуға ұсынылған жұмыстарды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Ғылым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 саласындағы сыйлықтарды, мемлекеттік ғылыми стипендияларды алуға ұсынылған жұмыстарды қабылдау" мемлекеттік қызметін көрсету қағидаларын бекіту туралы"</w:t>
            </w:r>
            <w:r>
              <w:br/>
            </w:r>
            <w:r>
              <w:rPr>
                <w:rFonts w:ascii="Times New Roman"/>
                <w:b w:val="false"/>
                <w:i w:val="false"/>
                <w:color w:val="000000"/>
                <w:sz w:val="20"/>
              </w:rPr>
              <w:t xml:space="preserve">
Қазақстан Республикасы Білім және ғылым министрінің 2020 жылғы 11 маусымдағы № 242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20852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бюджеттен қаржыландырылатын ғылыми, ғылыми-техникалық жобалар мен бағдарламаларды және олардың орындалуы жөніндегі есептерді мемлекеттік есепке алу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ұлттық ғылыми техникалық сараптама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ұлттық ғылыми-техникалық сараптама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бюджеттен қаржыландырылатын ғылыми, ғылыми-техникалық жобалар мен бағдарламаларды мемлекеттік есепке алу қағидаларын және олардың орындалуы жөніндегі есептерді бекіту туралы" Қазақстан Республикасы Білім және ғылым министрінің 2015 жылғы 31 наурыздағы № 149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10885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 білім беру ұйымдарының түрлері бойынша ауыстыру және қайта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"Техникалық және кәсіптік, орта білімнен кейінгі білім беру саласындағы мемлекеттік қызмет көрсету қағидаларын бекіту туралы" Қазақстан Республикасы Білім және ғылым министрінің 2015 жылғы 20 қаңтардағы № 19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10297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Педагогтарға біліктілік санаттарын беру және растау рәсімінен өту үшін құжаттарды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 мектепке дейінгі, бастауыш, негізгі орта, жалпы орта, техникалық және кәсіптік, орта білімнен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аудандардың және облыстық маңызы бар қалалардың ЖАО, мектепке дейінгі, бастауыш, негізгі орта, жалпы орта, техникалық және кәсіптік, орта білімнен кейінгі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педагогтерді және білім және ғылым саласындағы басқа да азаматтық қызметшілерді аттестаттаудан өткізу қағидалары мен шарттарын бекіту туралы" Қазақстан Республикасы Білім және ғылым министрінің 2016 жылғы 27 қаңтардағы № 83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13317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ведомстволық бағынысты білім беру ұйымдарының педагогтарға біліктілік санаттарын беру және растау рәсімінен өту үшін құжаттарды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республикалық ведомстволық бағынысты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БҒМ, республикалық ведомстволық бағынысты білім беру ұйымдары,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педагогтерді және білім және ғылым саласындағы басқа да азаматтық қызметшілерді аттестаттаудан өткізу қағидалары мен шарттарын бекіту туралы" Қазақстан Республикасы Білім және ғылым министрінің 2016 жылғы 27 қаңтардағы № 83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13317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алуды аяқтамаған адамдарға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техникалық және кәсіптік, орта білімнен кейінгі білім беру ұйымдары,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саласындағы мемлекеттік қызмет көрсету қағидаларын бекіту туралы"</w:t>
            </w:r>
            <w:r>
              <w:br/>
            </w:r>
            <w:r>
              <w:rPr>
                <w:rFonts w:ascii="Times New Roman"/>
                <w:b w:val="false"/>
                <w:i w:val="false"/>
                <w:color w:val="000000"/>
                <w:sz w:val="20"/>
              </w:rPr>
              <w:t xml:space="preserve">
Қазақстан Республикасы Білім және ғылым министрінің 2015 жылғы 20 қаңтардағы № 19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10297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 Бизнес және кәсіпкерлік</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 Бизнестің немесе жеке кәсіпкерлікті бастау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тұлғаларды мемлекеттік тіркеу, олардың филиалдары мен өкілдіктерін есептік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 аумақтық әділет органдары,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"Заңды тұлғаларды мемлекеттік тіркеу және филиалдар мен өкілдіктерді есептік тіркеу жөнінде мемлекеттік қызметтер көрсету қағидаларын бекіту туралы" Қазақстан Республикасы Әділет министрінің м.а. 2020 жылғы 29 мамырдағы № 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тұлғаларды мемлекеттік қайта тіркеу, олардың филиалдары мен өкілдіктерін есептік қайта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 аумақтық әділет органдары,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"Заңды тұлғаларды мемлекеттік тіркеу және филиалдар мен өкілдіктерді есептік тіркеу жөнінде мемлекеттік қызметтер көрсету қағидаларын бекіту туралы" Қазақстан Республикасы Әділет министрінің м.а. 2020 жылғы 29 мамырдағы № 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тұлғаларды тіркеу (қайта тіркеу) туралы, олардың филиалдары мен өкілдіктерін есептік тіркеу (қайта тіркеу) туралы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 аумақтық әділет органдары,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"Заңды тұлғаларды мемлекеттік тіркеу және филиалдар мен өкілдіктерді есептік тіркеу жөнінде мемлекеттік қызметтер көрсету қағидаларын бекіту туралы" Қазақстан Республикасы Әділет министрінің м.а. 2020 жылғы 29 мамырдағы № 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кәсіпкерлік субъектісіне жатпайтын заңды тұлғаның, сондай-ақ акционерлік қоғамның құрылтай құжаттарына, олардың филиалдары (өкілдіктері) туралы ережелерге енгізілген өзгерістер мен толықтыруларды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 аумақтық әділет органдары,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"Заңды тұлғаларды мемлекеттік тіркеу және филиалдар мен өкілдіктерді есептік тіркеу жөнінде мемлекеттік қызметтер көрсету қағидаларын бекіту туралы" Қазақстан Республикасы Әділет министрінің м.а. 2020 жылғы 29 мамырдағы № 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кәсіпкерлік субъектілеріне жатпайтын заңды тұлғаның, сондай-ақ акционерлік қоғамның, олардың филиалдары мен өкілдіктерінің жарғысының (ережесінің) телнұсқасын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 аумақтық әділет органдары,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"Заңды тұлғаларды мемлекеттік тіркеу және филиалдар мен өкілдіктерді есептік тіркеу жөнінде мемлекеттік қызметтер көрсету қағидаларын бекіту туралы" Қазақстан Республикасы Әділет министрінің м.а. 2020 жылғы 29 мамырдағы № 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субъектілерінің санаттары туралы ақпарат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"Кәсіпкерлік субъектісінің санаты туралы ақпарат беру" мемлекеттік қызметін көрсету қағидаларын бекіту туралы" Қазақстан Республикасы Ұлттық экономика министрінің 2020 жылғы 29 мамырдағы № 44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20772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00902. Жеке кәсіпкердің немесе заңды тұлғаның қызметін тоқтату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 қызметінің тоқтатылуын мемлекеттік тіркеу, филиал мен өкілдікті есептік тіркеуден шығару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 аумақтық әділет органдары,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"Заңды тұлғаларды мемлекеттік тіркеу және филиалдар мен өкілдіктерді есептік тіркеу жөнінде мемлекеттік қызметтер көрсету қағидаларын бекіту туралы" Қазақстан Республикасы Әділет министрінің м.а. 2020 жылғы 29 мамырдағы № 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20771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 Белгілі бір қызмет түрлерімен айналысуға рұқсат құжаттарын беру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Сот-сараптама қызметімен, оның ішінде сот-медициналық, сот-наркологиялық және сот-психиатриялық сараптамалармен айналысуға арналған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"Селекциялық жетістікке айрықша құқық беруді, оны пайдалануға, ашық немесе мәжбүрлі лицензияға құқықты табыстауды Селекциялық жетістіктердің мемлекеттік тізілімінде тіркеу қағидаларын бекіту туралы" Қазақстан Республикасы Әділет министрінің 2018 жылғы 29 тамыздағы № 1346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17332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Адвокаттық қызметпен айналысуға үміткер адамдарды аттестаттаудан өткізу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әділет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"Адвокаттық қызмет мәселелері бойынша мемлекеттік қызметтер көрсету қағидаларын бекіту туралы" Қазақстан Республикасы Әділет министрінің м.а. 2020 жылғы 28 мамырдағы № 61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Адвокаттық қызметпен айналысуға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"Адвокаттық қызмет мәселелері бойынша мемлекеттік қызметтер көрсету қағидаларын бекіту туралы" Қазақстан Республикасы Әділет министрінің м.а. 2020 жылғы 28 мамырдағы № 61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Нотариаттық қызметпен айналысу құқығына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әділет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"Нотариаттық қызмет мәселелері бойынша мемлекеттік көрсетілетін қызметтің қағидаларын бекіту туралы" Қазақстан Республикасы Әділет министрінің м.а. 2020 жылғы 28 мамырдағы № 62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Нотариаттық қызметпен айналысу құқығына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"Нотариаттық қызмет мәселелері бойынша мемлекеттік көрсетілетін қызметтің қағидаларын бекіту туралы" Қазақстан Республикасы Әділет министрінің м.а. 2020 жылғы 28 мамырдағы № 62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сот орындаушысы қызметімен айналысу үміткер адамдарды аттестаттаудан өткізу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республикалық маңызы бар қала мен астананың аумақтық әділет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"Атқарушылық іс жүргізу мәселелері бойынша мемлекеттік көрсетілетін қызметтер қағидаларын бекіту туралы" Қазақстан Республикасы Әділет министрінің 2020 жылғы 29 мамырдағы № 69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20836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сот орындаушысы қызметімен айналысуға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"Атқарушылық іс жүргізу мәселелері бойынша мемлекеттік көрсетілетін қызметтер қағидаларын бекіту туралы" Қазақстан Республикасы Әділет министрінің 2020 жылғы 29 мамырдағы № 69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20836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Тарих және мәдениет ескерткіштеріндегі ғылыми-реставрациялық жұмыстарды және (немесе) археологиялық жұмыстарды жүзеге асыру жөніндегі қызметке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МСМ </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"Тарих және мәдениет ескерткіштеріндегі ғылыми-реставрациялық жұмыстарды және (немесе) археологиялық жұмыстарды жүзеге асыру жөніндегі қызметке лицензия беру" мемлекеттік қызметін көрсету қағидаларын бекіту туралы" Қазақстан Республикасы Мәдениет және спорт министрінің 2020 жылғы 25 маусымдағы № 188 </w:t>
            </w:r>
            <w:r>
              <w:rPr>
                <w:rFonts w:ascii="Times New Roman"/>
                <w:b w:val="false"/>
                <w:i w:val="false"/>
                <w:color w:val="000000"/>
                <w:sz w:val="20"/>
              </w:rPr>
              <w:t>бұйрығы</w:t>
            </w:r>
            <w:r>
              <w:br/>
            </w:r>
            <w:r>
              <w:rPr>
                <w:rFonts w:ascii="Times New Roman"/>
                <w:b w:val="false"/>
                <w:i w:val="false"/>
                <w:color w:val="000000"/>
                <w:sz w:val="20"/>
              </w:rPr>
              <w:t>
Нормативтік құқықтық актілері мемлекеттік тіркеу тізілімінде № 20926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Казино қызметімен айналысу үшін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 Туризм индустриясы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 бизнесі саласында мемлекеттік қызметтер көрсету қағидаларын бекіту туралы"</w:t>
            </w:r>
            <w:r>
              <w:br/>
            </w:r>
            <w:r>
              <w:rPr>
                <w:rFonts w:ascii="Times New Roman"/>
                <w:b w:val="false"/>
                <w:i w:val="false"/>
                <w:color w:val="000000"/>
                <w:sz w:val="20"/>
              </w:rPr>
              <w:t xml:space="preserve">
Қазақстан Республикасы Мәдениет және спорт министрінің 2020 жылғы 8 шілдедегі № 195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20947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 автоматтары залы қызметімен айналысу үшін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 Туризм индустриясы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 бизнесі саласында мемлекеттік қызметтер көрсету қағидаларын бекіту туралы"</w:t>
            </w:r>
            <w:r>
              <w:br/>
            </w:r>
            <w:r>
              <w:rPr>
                <w:rFonts w:ascii="Times New Roman"/>
                <w:b w:val="false"/>
                <w:i w:val="false"/>
                <w:color w:val="000000"/>
                <w:sz w:val="20"/>
              </w:rPr>
              <w:t xml:space="preserve">
Қазақстан Республикасы Мәдениет және спорт министрінің 2020 жылғы 8 шілдедегі № 195 </w:t>
            </w:r>
            <w:r>
              <w:rPr>
                <w:rFonts w:ascii="Times New Roman"/>
                <w:b w:val="false"/>
                <w:i w:val="false"/>
                <w:color w:val="000000"/>
                <w:sz w:val="20"/>
              </w:rPr>
              <w:t>бұйрығы</w:t>
            </w:r>
            <w:r>
              <w:rPr>
                <w:rFonts w:ascii="Times New Roman"/>
                <w:b w:val="false"/>
                <w:i w:val="false"/>
                <w:color w:val="000000"/>
                <w:sz w:val="20"/>
              </w:rPr>
              <w:t>. Қазақстан Республикасының нормативтік құқықтық актілері мемлекеттік тізімінде</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Букмекер кеңсесі қызметімен айналысу үшін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 Туризм индустриясы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 бизнесі саласында мемлекеттік қызметтер көрсету қағидаларын бекіту туралы"</w:t>
            </w:r>
            <w:r>
              <w:br/>
            </w:r>
            <w:r>
              <w:rPr>
                <w:rFonts w:ascii="Times New Roman"/>
                <w:b w:val="false"/>
                <w:i w:val="false"/>
                <w:color w:val="000000"/>
                <w:sz w:val="20"/>
              </w:rPr>
              <w:t xml:space="preserve">
Қазақстан Республикасы Мәдениет және спорт министрінің 2020 жылғы 8 шілдедегі № 195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20947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Тотализатор қызметімен айналысу үшін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 Туризм индустриясы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 бизнесі саласында мемлекеттік қызметтер көрсету қағидаларын бекіту туралы"</w:t>
            </w:r>
            <w:r>
              <w:br/>
            </w:r>
            <w:r>
              <w:rPr>
                <w:rFonts w:ascii="Times New Roman"/>
                <w:b w:val="false"/>
                <w:i w:val="false"/>
                <w:color w:val="000000"/>
                <w:sz w:val="20"/>
              </w:rPr>
              <w:t xml:space="preserve">
Қазақстан Республикасы Мәдениет және спорт министрінің 2020 жылғы 8 шілдедегі № 195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20947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Жекелеген тауар түрлерінің импортына және (немесе) экспортына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"Сауда саласында мемлекеттік қызметтер көрсету қағидаларын бекіту туралы" Қазақстан Республикасы Сауда және интеграция министрінің 2020 жылғы 16 наурыздағы № 51-НҚ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20135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 биржалары қызметімен айналысу құқығына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"Сауда саласында мемлекеттік қызметтер көрсету қағидаларын бекіту туралы" Қазақстан Республикасы Сауда және интеграция министрінің 2020 жылғы 16 наурыздағы № 51-НҚ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20135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аумағына жекелеген тауарлар түрлерін экспорттауға және (немесе) импорттауға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"Сауда саласында мемлекеттік қызметтер көрсету қағидаларын бекіту туралы" Қазақстан Республикасы Сауда және интеграция министрінің 2020 жылғы 16 наурыздағы № 51-НҚ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20135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 сарапшыларын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"Сот сараптамалары орталығы" РМҚК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"Сот сарапшыларын аттестаттау қағидаларын бекіту туралы" Қазақстан Республикасы Әділет министрінің 2017 жылғы 30 наурыздағы № 336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15033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 сарапшысы біліктілігін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"Сот сараптамалары орталығы" РМҚК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Әділет министрлігінің кейбір бұйрықтарына өзгерістер енгізу туралы" Қазақстан Республикасы Әділет министрінің м.а. 2020 жылғы 21 мамырдағы № 43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20721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00904. Өнімдердің жекелеген түрлерін өндіруге рұқсат құжаттарын беру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00904001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 өнімдерінің өндірісіне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ҚР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00904002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Этил спиртінің өндірісіне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ҚР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00904003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өнімінің өндірісіне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ҚР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20955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00905. Өнімдердің жекелеген түрлерін сатып алуға, өткізуге және сақтауға (лицензиялауды, тіркеуді, сертификаттауды қоса алғанда) рұқсат құжаттарын беру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00905001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өнімін өндіру аумағында оны сақтау және көтерме саудада сату жөніндегі қызметті қоспағанда, алкоголь өнімін сақтауға және көтерме саудада сатуға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ҚР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00905002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өнімін өндіру аумағында оны сақтау және бөлшек саудада сату жөніндегі қызметті қоспағанда, алкоголь өнімін сақтауға және бөлшек саудада сатуға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ҚР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 Кәсіпкерлік қызметті қолдау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"Бизнестің жол картасы-2020" бизнесті қолдау мен дамытудың мемлекеттік бағдарламасы шеңберінде сыйақы мөлшерлемесінің бір бөлігіне субсидия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 КДҚ"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 КДҚ"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Үкіметінің "Бизнестің жол картасы-2025" бизнесті қолдау мен дамытудың мемлекеттік бағдарламасын бекіту туралы" 2019 жылғы 24 желтоқсандағы № 968 және "Жеке кәсіпкерлікті мемлекеттік қолдаудың кейбір шаралары туралы" 2019 жылғы 31 желтоқсандағы № 1060 қаулыларына өзгерістер мен толықтырулар енгізу туралы</w:t>
            </w:r>
            <w:r>
              <w:br/>
            </w:r>
            <w:r>
              <w:rPr>
                <w:rFonts w:ascii="Times New Roman"/>
                <w:b w:val="false"/>
                <w:i w:val="false"/>
                <w:color w:val="000000"/>
                <w:sz w:val="20"/>
              </w:rPr>
              <w:t>
Қазақстан Республикасы Үкіметінің 2020 жылғы 30 шілдедегі № 491 қаулысы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"Бизнестің жол картасы-2020" бизнесті қолдау мен дамытудың мемлекеттік бағдарламасы шеңберінде шағын және орта кәсіпкерлік субъектілерінің кредиттері бойынша кепілдіктер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 КДҚ"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 КДҚ"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Үкіметінің "Бизнестің жол картасы-2025" бизнесті қолдау мен дамытудың мемлекеттік бағдарламасын бекіту туралы" 2019 жылғы 24 желтоқсандағы № 968 және "Жеке кәсіпкерлікті мемлекеттік қолдаудың кейбір шаралары туралы" 2019 жылғы 31 желтоқсандағы № 1060 қаулыларына өзгерістер мен толықтырулар енгізу туралы</w:t>
            </w:r>
            <w:r>
              <w:br/>
            </w:r>
            <w:r>
              <w:rPr>
                <w:rFonts w:ascii="Times New Roman"/>
                <w:b w:val="false"/>
                <w:i w:val="false"/>
                <w:color w:val="000000"/>
                <w:sz w:val="20"/>
              </w:rPr>
              <w:t>
Қазақстан Республикасы Үкіметінің 2020 жылғы 30 шілдедегі № 491 қаулысы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"Бизнестің жол картасы-2020" бизнесті қолдау мен дамытудың мемлекеттік бағдарламасы шеңберінде жаңа бизнес-идеяларды және бизнес-инкубациялау шеңберінде индустриялық-инновациялық жобаларды іске асыру үшін шағын кәсіпкерлік субъектілеріне мемлекеттік гранттар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Үкіметінің "Бизнестің жол картасы-2025" бизнесті қолдау мен дамытудың мемлекеттік бағдарламасын бекіту туралы" 2019 жылғы 24 желтоқсандағы № 968 және "Жеке кәсіпкерлікті мемлекеттік қолдаудың кейбір шаралары туралы" 2019 жылғы 31 желтоқсандағы № 1060 қаулыларына өзгерістер мен толықтырулар енгізу туралы</w:t>
            </w:r>
            <w:r>
              <w:br/>
            </w:r>
            <w:r>
              <w:rPr>
                <w:rFonts w:ascii="Times New Roman"/>
                <w:b w:val="false"/>
                <w:i w:val="false"/>
                <w:color w:val="000000"/>
                <w:sz w:val="20"/>
              </w:rPr>
              <w:t>
Қазақстан Республикасы Үкіметінің 2020 жылғы 30 шілдедегі № 491 қаулысы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"Бизнестің жол картасы-2020" бизнесті қолдау мен дамытудың мемлекеттік бағдарламасы шеңберінде өндірістік (индустриялық) инфрақұрылымды дамыту бойынша қолдау көрсету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Үкіметінің "Бизнестің жол картасы-2025" бизнесті қолдау мен дамытудың мемлекеттік бағдарламасын бекіту туралы" 2019 жылғы 24 желтоқсандағы № 968 және "Жеке кәсіпкерлікті мемлекеттік қолдаудың кейбір шаралары туралы" 2019 жылғы 31 желтоқсандағы № 1060 қаулыларына өзгерістер мен толықтырулар енгізу туралы</w:t>
            </w:r>
            <w:r>
              <w:br/>
            </w:r>
            <w:r>
              <w:rPr>
                <w:rFonts w:ascii="Times New Roman"/>
                <w:b w:val="false"/>
                <w:i w:val="false"/>
                <w:color w:val="000000"/>
                <w:sz w:val="20"/>
              </w:rPr>
              <w:t>
Қазақстан Республикасы Үкіметінің 2020 жылғы 30 шілдедегі № 491 қаулысы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"Бизнестің жол картасы-2020" бизнесті қолдау мен дамытудың мемлекеттік бағдарламасы шеңберінде жеке кәсіпкерлік субъектілерін оқыту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Университеті" ДБҰ, "Атамекен" ұлттық кәсіпкерлер палатасы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 КДҚ" АҚ, кәсіпкерлерге қызмет көрсету орталықтары, кәсіпкерлікті қолдау орталықтары, қаржылай емес қолдау операторы,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"Бизнестің жол картасы-2025" бизнесті қолдау мен дамытудың мемлекеттік бағдарламасы шеңберінде кәсіпкерлік субъектілерін оқыту" мемлекеттік қызметін көрсету қағидаларын бекіту туралы" Қазақстан Республикасы Ұлттық экономика министрінің 2020 жылғы 30 мамырдағы № 46 бұйрығы. Нормативтік құқықтық актілері мемлекеттік тіркеу тізілімінде № 20788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 Бизнес" жобасы бойынша кәсіпкерлік негіздеріне оқытуға жолдама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Халықты жұмыспен қамту орталығы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Халықты жұмыспен қамту орталығы,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 Бизнес" жобасы бойынша кәсіпкерлік негіздеріне оқыту қағидаларын бекіту туралы"</w:t>
            </w:r>
            <w:r>
              <w:br/>
            </w:r>
            <w:r>
              <w:rPr>
                <w:rFonts w:ascii="Times New Roman"/>
                <w:b w:val="false"/>
                <w:i w:val="false"/>
                <w:color w:val="000000"/>
                <w:sz w:val="20"/>
              </w:rPr>
              <w:t>
Қазақстан Республикасы Премьер-Министрінің орынбасары – Қазақстан Республикасы Ауыл шаруашылығы министрінің 2019 жылғы 19 ақпандағы № 70 бұйрығы Нормативтік құқықтық актілері мемлекеттік тіркеу тізілімінде № 18347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2017-2021 жылғы" нәтижелі жұмыспен қамту және жаппай кәсіпкерлік бағдарламасы шеңберінде моноқалалар/қалаларда кредиттер, микрокредиттер бойынша кепілдіктер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 КДҚ"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 КДҚ"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Үкіметінің "Бизнестің жол картасы-2025" бизнесті қолдау мен дамытудың мемлекеттік бағдарламасын бекіту туралы" 2019 жылғы 24 желтоқсандағы № 968 және "Жеке кәсіпкерлікті мемлекеттік қолдаудың кейбір шаралары туралы" 2019 жылғы 31 желтоқсандағы № 1060 қаулыларына өзгерістер мен толықтырулар енгізу туралы</w:t>
            </w:r>
            <w:r>
              <w:br/>
            </w:r>
            <w:r>
              <w:rPr>
                <w:rFonts w:ascii="Times New Roman"/>
                <w:b w:val="false"/>
                <w:i w:val="false"/>
                <w:color w:val="000000"/>
                <w:sz w:val="20"/>
              </w:rPr>
              <w:t>
Қазақстан Республикасы Үкіметінің 2020 жылғы 30 шілдедегі № 491 қаулысы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Өндірісті ұйымдастырудың тиімділігін арттыруға арналған шығындарды өтеу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ИИДМ </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"QazІndustry", қазақстандық индустрия және экспорт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"QazІndustry", қазақстандық индустрия және экспорт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Шығындарды өтеу құзыретін арттыру кәсіпорынның</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ИИДМ </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"QazІndustry", қазақстандық индустрия және экспорт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"QazІndustry", қазақстандық индустрия және экспорт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Технологиялық процестерді жетілдіруге арналған шығындарды өтеу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ИИДМ </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QazІndustry", қазақстандық индустрия және экспорт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"QazІndustry", қазақстандық индустрия және экспорт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Отандық өңделген тауарларды, жұмыстар мен көрсетілетін қызметтерді ішкі нарықта жылжыту бойынша индустриялық-инновациялық қызмет субъектілері шығындарының бір бөлігін өтеу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ИИДМ </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"QazІndustry", қазақстандық индустрия және экспорт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"QazІndustry", қазақстандық индустрия және экспорт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 Туризм</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01001. Туризм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Туристік операторлық қызметті (туроператорлық қызмет)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"Туристік операторлық қызметті (туроператорлық қызмет) жүзеге асыруға лицензия беру" мемлекеттік көрсетілетін қызмет қағидаларын бекіту туралы" Қазақстан Республикасы Мәдениет және спорт министрінің 2020 жылғы 29 мамырдағы № 156 бұйрығы. Нормативтік құқықтық актілері мемлекеттік тіркеу тізілімінде № 20783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 Көлік және коммуникация</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 Автомобиль көлігі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жүк көлік құралдарын өлшеу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аумағында жүк көлігі құралдарын өлшеудің халықаралық сертификатын қолдану қағидасын бекіту туралы" Қазақстан Республикасы Көлік және коммуникацмия министрінің 2011 жылғы 23 ақпандағы № 87 Бұйрығы. Нормативтік құқықтық актілері мемлекеттік тіркеу тізілімінде № 6817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автомобильмен тасымалдауды жүзеге асыруға рұқсат беру туралы куәлік және автокөлік құралына рұқсат карточкасын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автомобильмен жүк тасымалдауды жүзеге асыруға автомобильмен тасымалдаушыларға рұқсат беру қағидаларын бекіту туралы" Қазақстан Республикасы Көлік және коммуникация министрінің 2011 жылғы 24 тамыздағы № 523 бұйрығына өзгерістер енгізу туралы Қазақстан Республикасы Индустрия және инфрақұрылымдық даму министрінің 2020 жылғы 17 сәуірдегі № 210 бұйрығы. Нормативтік құқықтық актілері мемлекеттік тіркеу тізілімінде № 20502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Жолаушыларды облысаралық қалааралық, ауданаралық (облысішілік қалааралық) және халықаралық қатынаста автобустармен, шағын автобустармен тұрақты емес тасымалдау, сондай-ақ жолаушыларды халықаралық қатынаста автобустармен, шағын автобустармен тұрақты тасымалдау қызметімен айналысу үшін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"Жолаушыларды облысаралық қалааралық, ауданаралық (облысішілік қалааралық) және халықаралық қатынаста автобустармен, шағын автобустармен тұрақты емес тасымалдау, сондай-ақ жолаушыларды халықаралық қатынаста автобустармен, шағын автобустармен тұрақты тасымалдау қызметімен айналысу құқығына лицензия беру" мемлекеттік қызметті көрсету қағидаларын бекіту туралы" Қазақстан Республикасы Индустрия және инфрақұрылымдық даму министрінің 2020 жылғы 28 мамырдағы № 318 бұйрығы. Нормативтік құқықтық актілері мемлекеттік тіркеу тізілімінде № 20791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салмақты және (немесе) ірі көлемді автокөлік құралдарының жүруіне арнайы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 Кеден одағының кедендік шекарасымен тұспа-тұс келетін Қазақстан Республикасының Мемлекеттік шекарасы арқылы автокөлік құралдарын өткізу пункттеріндегі кеден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ИИДМ Көлік комитетінің аумақтық органдары, Кеден одағының кедендік шекарасымен тұспа-тұс келетін Қазақстан Республикасының Мемлекеттік шекарасы арқылы автокөлік құралдарын өткізу пункттеріндегі кеден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аумағында ірі габаритті және ауыр салмақты жүктерді тасымалдауды ұйымдастыру және оның жүзеге асыру қағидаларын бекіту туралы" Қазақстан Республикасы Инвестициялар және даму министрінің 2015 жылғы 27 ақпандағы № 206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11395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Тракторларды және олардың базасында жасалған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мелиоративтік және жол-құрылысы машиналары мен механизмдерін, сондай-ақ жүріп өту мүмкіндігі жоғары арнайы машиналарды жыл сайынғы мемлекеттік техникалық байқаудан өткізу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"Тракторларды және олардың базасында жасалған өздігінен жүретін шассилер мен механизмдерді, монтаждалған арнаулы жабдығы бар тіркемелерді қоса алғанда, олардың тіркемелерін, өздігінен жүретін ауылшаруашылық, мелиорациялық және жол-құрылыс машиналары мен механизмдерін, жүріп өту мүмкіндігі жоғары арнайы машиналарды жыл сайынғы мемлекеттік техникалық қарап-тексеруден өткізу қағидаларын бекіту туралы" Қазақстан Республикасы Ауыл шаруашылығы министрінің 2015 жылғы 30 наурыздағы № 4-3/269 бұйрығы. Нормативтік құқықтық актілері мемлекеттік тіркеу тізілімінде № 11710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Тез бұзылатын тамақ өнімдерін халықаралық тасымалдау және осы тасымалдарға арналған арнайы көлік құралдары туралы келісімге сәйкес берілген куәлік</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"Автомобиль көлігімен жүктерді тасымалдау қағидаларын бекіту туралы" Қазақстан Республикасы Инвестициялар және даму министрінің 2015 жылғы 30 сәуірдегі № 546 бұйрығы. Нормативтік құқықтық актілері мемлекеттік тіркеу тізілімінде № 12463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Ауданаралық (қалааралық облысішілік), ауданішілік, қалалық (ауылдық) және қала маңындағы қатынастарда әлеуметтік мәні бар қатынастар бойынша автомобильмен жолаушылар тасымалын жүзеге асырумен байланысты тасымалдаушылардың залалдарын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аудандардың және облыстық маңызы бар қалалардың ЖАО</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w:t>
            </w:r>
            <w:r>
              <w:br/>
            </w:r>
            <w:r>
              <w:rPr>
                <w:rFonts w:ascii="Times New Roman"/>
                <w:b w:val="false"/>
                <w:i w:val="false"/>
                <w:color w:val="000000"/>
                <w:sz w:val="20"/>
              </w:rPr>
              <w:t>
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маңызы бар жолаушылар тасымалдарын жүзеге асырумен байланысты тасымалдаушылардың шығындарын бюджет қаражаты есебінен субсидиялау қағидаларын бекіту туралы" Қазақстан Республикасы Инвестициялар және даму министрінің м.а. 2015 жылғы 25 тамыздағы № 883 бұйрығы. Нормативтік құқықтық актілері мемлекеттік тіркеу тізілімінде № 12353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Жолаушылар мен багажды автомобильмен қалалық (ауылдық), қала маңындағы және ауданішілік тұрақты тасымалдау маршруттарын және қозғалыс кестелерін бекіту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"Жолаушылар мен багажды автомобильмен қалалық (ауылдық), қала маңындағы және ауданішілік тұрақты тасымалдау маршруттарын және қозғалыс кестелерін бекіту" мемлекеттік қызметті көрсету қағидаларын бекіту туралы" Қазақстан Республикасы Индустрия және инфрақұрылымдық даму министрінің м.а. 2020 жылғы 29 сәуірдегі № 251 бұйрығы. Нормативтік құқықтық актілері мемлекеттік тіркеу тізілімінде № 20587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Автокөлік құралын және (немесе) олардың тіркемелерін қайта жабдықтауға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r>
              <w:br/>
            </w: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"Автокөлік құралын және (немесе) оның тіркемелерін қайта жабдықтауға куәлік беру" мемлекеттік қызмет көрсету қағидаларын бекіту туралы" Қазақстан Республикасы Ішкі істер министрінің 2020 жылғы 31 наурыздағы № 281 бұйрығы. Нормативтік құқықтық актілері мемлекеттік тіркеу тізілімінде № 20222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 Әуе көлігі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Авиация персоналына куәліктер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"Авиация персоналы куәліктерін беру және олардың қолданылу мерзімін ұзарту қағидаларын бекіту туралы" Қазақстан Республикасы Көлік және коммуникация министрінің 2013 жылғы 26 қыркүйектегі № 750 бұйрығы. Нормативтік құқықтық актілері мемлекеттік тіркеу тізілімінде № 8782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Пайдаланушы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әуе кемелерін пайдаланушыны сертификаттау және оған сертификат беру қағидаларын бекіту туралы" Қазақстан Республикасы Инвестициялар және даму министрінің м.а. 2015 жылғы 10 қарашадағы № 1061 бұйрығы. Нормативтік құқықтық актілері мемлекеттік тіркеу тізілімінде № 12452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тұрақты емес ұшуларды орындауға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Азаматтық авиация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Азаматтық авиация комитеті, ұялы байланыс абоненттік құрылғысын көрсету</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тұрақты емес ұшуды орындауға рұқсаттар беру және оны беруден бас тарту негіздерінің қағидаларын бекіту туралы" Қазақстан Республикасы Көлік және коммуникация министрінің м.а. 2010 жылғы 13 тамыздағы № 359 Бұйрығы. Нормативтік құқықтық актілері мемлекеттік тіркеу тізілімінде № 6463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Аса жеңіл авиация әуе кемесінің ұшуға жарамдылығы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 және аса жеңіл авиация саласындағы сертификаттау қағидаларын бекіту туралы" Қазақстан Республикасы Инвестициялар және даму министрінің 2017 жылғы 19 шілдедегі № 483 бұйрығы. Нормативтік құқықтық актілері мемлекеттік тіркеу тізілімінде № 15633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әуе кемесі данасының ұшуға жарамдылық нормаларына сәйкестігі куәлігін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 және аса жеңіл авиация саласындағы сертификаттау қағидаларын бекіту туралы" Қазақстан Республикасы Инвестициялар және даму министрінің 2017 жылғы 19 шілдедегі № 483 бұйрығы. Нормативтік құқықтық актілері мемлекеттік тіркеу тізілімінде № 15633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әуе кемесінің ұшуға жарамдылығы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азаматтық әуе кемесін сертификаттау және ұшуға жарамдылық сертификатын беру қағидаларын бекіту туралы" Қазақстан Республикасы Инвестициялар және даму министрінің м.а. 2015 жылғы 24 ақпандағы № 198 бұйрығы. Нормативтік құқықтық актілері мемлекеттік тіркеу тізілімінде № 12073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әуе кемелерінің шет мемлекет берген ұшуға жарамдылығы сертификатын тану туралы шешім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азаматтық әуе кемесін сертификаттау және ұшуға жарамдылық сертификатын беру қағидаларын бекіту туралы" Қазақстан Республикасы Инвестициялар және даму министрінің м.а. 2015 жылғы 24 ақпандағы № 198 бұйрығы. Нормативтік құқықтық актілері мемлекеттік тіркеу тізілімінде № 12073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авиацияның авиациялық оқу орталығының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авиацияның авиациялық оқу орталығын сертификаттау және сертификат беру қағидаларын бекіту туралы" Қазақстан Республикасы Инвестициялар және даму министрінің м.а. 2015 жылғы 6 ақпандағы № 115 бұйрығы. Нормативтік құқықтық актілері мемлекеттік тіркеу тізілімінде № 10486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Әуежайдың авиациялық қауіпсіздік қызметінің қарап тексеруді ұйымдастыруы жөнінде сертификат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"Әуежайдың авиациялық қауіпсіздік қызметінің жете тексеруді ұйымдастыруын сертификаттау және сертификат беру қағидаларын бекіту туралы" Қазақстан Республикасы Инвестициялар және даму министрінің м.а. 2015 жылғы 24 ақпандағы № 160 бұйрығы. Нормативтік құқықтық актілері мемлекеттік тіркеу тізілімінде № 11379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Авиациялық жұмыстарды орындау құқығына арналған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"Пайдаланушыны авиациялық жұмыстарға рұқсат беру қағидаларын бекіту туралы" Қазақстан Республикасы Инвестициялар және даму министрінің 2015 жылғы 30 қазандағы № 1024 бұйрығы. Нормативтік құқықтық актілері мемлекеттік тіркеу тізілімінде № 12511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аумағында өз қызметін жүзеге асыратын шетелдік тасымалдаушыларды аккредиттеу туралы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Азаматтық авиация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Республикасында шетелдік әуемен тасымалдаушыларды аккредиттеу қағидаларын бекіту туралы" Қазақстан Республикасы Инвестициялар және даму министрінің 2017 жылғы 26 маусымдағы № 382 бұйрығы. Нормативтік құқықтық актілері мемлекеттік тіркеу тізілімінде № 15386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авиацияның авиациялық техникасына техникалық қызмет көрсету және оны жөндеу ұйымына сертификат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авиацияның авиациялық техникасына техникалық қызмет көрсету және оны жөндеу жөніндегі ұйымды сертификаттау және оған сертификат беру қағидаларын бекіту туралы" Қазақстан Республикасы Инвестициялар және даму министрінің м.а. 2015 жылғы 24 ақпандағы № 197 бұйрығы. Нормативтік құқықтық актілері мемлекеттік тіркеу тізілімінде № 11722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Ұшуларды орындау құқығына куәлік беру (жалпы мақсаттағы авиация пайдаланушы)</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мақсаттағы авиацияны пайдаланушыларды ұшуға рұқсат беру қағидаларын бекіту туралы" Қазақстан Республикасы Инвестициялар және даму министрінің 2015 жылғы 30 қазандағы № 1023 бұйрығына өзгерістер мен толықтырулар енгізу туралы" Қазақстан Республикасы Индустрия және инфрақұрылымдық даму министрінің 2020 жылғы 12 мамырдағы № 279 бұйрығы. Нормативтік құқықтық актілері мемлекеттік тіркеу тізілімінде № 20648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Шуыл бойынша әуе кемесінің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азаматтық әуе кемесін сертификаттау және ұшуға жарамдылық сертификатын беру қағидаларын бекіту туралы" Қазақстан Республикасы Инвестициялар және даму министрінің м.а. 2015 жылғы 24 ақпандағы № 198 бұйрығы. Нормативтік құқықтық актілері мемлекеттік тіркеу тізілімінде № 12073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Әуе айлағының (тікұшақ айлығының) жарамдылығы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"Әуеайлақтардың (тікұшақ айлақтарының) жарамдылығын сертификаттау және оларға сертификат беру қағидаларын бекіту туралы" Қазақстан Республикасы Инвестициялар және даму министрінің м.а. 2015 жылғы 24 ақпандағы № 187 бұйрығы. Нормативтік құқықтық актілері мемлекеттік тіркеу тізілімінде № 12052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Радиомен хабарлау аппаратурасын пайдалануға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азаматтық әуе кемесін сертификаттау және ұшуға жарамдылық сертификатын беру қағидаларын бекіту туралы" Қазақстан Республикасы Инвестициялар және даму министрінің м.а. 2015 жылғы 24 ақпандағы № 198 бұйрығы. Нормативтік құқықтық актілері мемлекеттік тіркеу тізілімінде № 12073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ұшуды орындауға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азаматтық әуе кемесін сертификаттау және ұшуға жарамдылық сертификатын беру қағидаларын бекіту туралы" Қазақстан Республикасы Инвестициялар және даму министрінің м.а. 2015 жылғы 24 ақпандағы № 198 бұйрығы. Нормативтік құқықтық актілері мемлекеттік тіркеу тізілімінде № 12073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Ұшу жарамдылығының экспорттық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азаматтық әуе кемесін сертификаттау және ұшуға жарамдылық сертификатын беру қағидаларын бекіту туралы" Қазақстан Республикасы Инвестициялар және даму министрінің м.а. 2015 жылғы 24 ақпандағы № 198 бұйрығы. Нормативтік құқықтық актілері мемлекеттік тіркеу тізілімінде № 12073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Экипаж мүшесінің куәлігін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"Ұшу құрамының, кабина экипажының адамдарына, ұшуға техникалық қолдау көрсетуді қамтамасыз ететін инженерлік-техникалық құрамға және ұшу кезінде әуе кемесінің қауіпсіздігін қамтамасыз ететін персоналға экипаж мүшесінің куәлігін беру қағидаларын бекіту туралы" Қазақстан Республикасы Инвестициялар және даму министрінің 2017 жылғы 22 маусымдағы № 378 бұйрығы. Нормативтік құқықтық актілері мемлекеттік тіркеу тізілімінде № 15478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01102020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әуе кемесі үлгісінің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"Сертификаттау және үлгі сертификатын беру қағидаларын бекіту туралы" Қазақстан Республикасы Инвестициялар және даму министрінің м.а. 2015 жылғы 16 қазандағы № 994 бұйрығы. Нормативтік құқықтық актілері мемлекеттік тіркеу тізілімінде № 12812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01102021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Аэронавигациялық қызмет көрсетуді берушінің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"Қазақстанның авиациялық әкімшілігі"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"Аэронавигациялық қызмет көрсетуді берушіні сертификаттау және оған сертификат беру қағидаларын, сондай-ақ аэронавигациялық қызмет көрсетуді берушілерге қойылатын сертификаттау талаптарын бекіту туралы" Қазақстан Республикасы Инвестициялар және даму министрінің 2017 жылғы 26 маусымдағы № 384 бұйрығы. Нормативтік құқықтық актілері мемлекеттік тіркеу тізілімінде № 15468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01102022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Тыйым салынатын аймақтар мен ұшуларды шектеу аймақтарының үстімен ұшуға Қазақстан Республикасы Мемлекеттік күзет қызметімен және ұлттық қауіпсіздік органдарымен келіскеннен кейін арнайы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"Тыйым салынған аймақтар мен ұшуға шектеу қойылған аймақтар аумағының үстінен ұшып өтуге Қазақстан Республикасының Мемлекеттік күзет қызметімен және ұлттық қауіпсіздік органдарымен келісілгеннен кейін арнайы рұқсат беру" мемлекеттік қызметін көрсету қағидаларын бекіту туралы" Қазақстан Республикасы Қорғаныс министрінің 2020 жылғы 2 маусымдағы № 250 бұйрығы. Нормативтік құқықтық актілері мемлекеттік тіркеу тізілімінде № 20818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 Теміржол және су көлігі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Бербоут-чартер тізілімінде теңіз кемелерін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Порттың теңіз әкімшілігі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"Кемелерді және оларға құқықтарды мемлекеттік тіркеу қағидаларын бекіту туралы" Қазақстан Республикасының Инвестициялар және даму министрінің м.а. 2015 жылғы 24 ақпандағы № 165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11125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 экипаждың ең аз құрамы туралы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су жолдарымен кеме қатынасын жүзеге асыратын кемелер үшін кеме құжаттарын беру және жүргізу қағидаларын бекіту туралы" Қазақстан Республикасы Инвестициялар және даму министрінің 2015 жылғы 27 наурыздағы № 357 бұйрығы. Нормативтік құқықтық актілері мемлекеттік тіркеу тізілімінде № 11093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мемлекеттің туын көтеріп жүзетін кемені Каспий теңізінің қазақстандық секторында пайдалануға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мемлекеттің туын көтеріп жүзетін кемені Каспий теңізінің қазақстандық секторында пайдалануға рұқсат беру қағидаларын бекіту туралы" Қазақстан Республикасы Индустрия және инфрақұрылымдық даму министрінің 2019 жылғы 16 шілдедегі № 512 бұйрығы. Нормативтік құқықтық актілері мемлекеттік тіркеу тізілімінде № 19057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Ұйымдарды және сынақ зертханаларын техникалық куәландыруды жүргізу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"Қазақстан су жолдары" РМҚК "Кеме қатынасы тіркелімі" филиалы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"Кемелерді жасауды және материалдар мен бұйымдарды дайындауды техникалық байқау қағидасын бекіту туралы" Қазақстан Республикасы Көлік және коммуникация министрінің м.а. 2011 жылғы 13 мамырдағы № 276 Бұйрығы. Нормативтік құқықтық актілері мемлекеттік тіркеу тізілімінде № 6993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Кемелердің командалық құрамының адамдарын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комиссиялары туралы ережені, Қазақстан Республикасының Мемлекеттік кеме тізілімінде мемлекеттік тіркеуге жататын кемелердің командалық құрамының адамдарына диплом беру және оларды аттестаттау қағидаларын бекіту туралы" Қазақстан Республикасы Инвестициялар және даму министрінің м.а. 2015 жылғы 27 наурыздағы № 355 бұйрығы. Нормативтік құқықтық актілері мемлекеттік тіркеу тізілімінде № 11234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Теміржол көлігі саласында жүктерді тасымалдауға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"Теміржол көлігі саласында жүктерді тасымалдауға лицензия беру" мемлекеттік қызметті көрсету қағидаларын бекіту туралы" Қазақстан Республикасы Индустрия және инфрақұрылымдық даму министрінің м.а. 2020 жылғы 12 наурыздағы № 130 бұйрығы. Нормативтік құқықтық актілері мемлекеттік тіркеу тізілімінде № 20140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 Көлік және коммуникация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және республикалық маңызы бар жалпыға ортақ пайдаланылатын автомобиль жолдарына бөлінген белдеуде сыртқы (көрнекі) жарнама объектілерін орналастыруды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"ҚазАвтоЖол" ҰК" АҚ-ның облыстық филиалдары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(көрнекі) жарнама объектілерін халықаралық, республикалық, облыстық және аудандық маңызы бар жалпыға ортақ пайдаланылатын автомобиль жолдарының бөлінген белдеуінде орналастыру қағидаларын бекіту туралы" Қазақстан Республикасы Индустрия және инфрақұрылымдық даму министрінің 2019 жылғы 6 маусымдағы № 371 бұйрығы. Нормативтік құқықтық актілері мемлекеттік тіркеу тізілімінде № 18803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және аудандық маңызы бар жалпыға ортақ пайдаланылатын автомобиль жолдарына бөлінген белдеуде сыртқы (көрнекі) жарнама объектілерін орналастыруды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(көрнекі) жарнама объектілерін халықаралық, республикалық, облыстық және аудандық маңызы бар жалпыға ортақ пайдаланылатын автомобиль жолдарының бөлінген белдеуінде орналастыру қағидаларын бекіту туралы" Қазақстан Республикасы Индустрия және инфрақұрылымдық даму министрінің 2019 жылғы 6 маусымдағы № 371 бұйрығы. Нормативтік құқықтық актілері мемлекеттік тіркеу тізілімінде № 18803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және республикалық маңызы бар жалпыға ортақ пайдаланылатын автомобиль жолдарының арналармен, байланыс және электр беру желілерімен, мұнай құбырларымен, газ құбырларымен, су құбырларымен және темір жолдармен, басқа да инженерлік желілермен, коммуникациялармен қиылысуына жобалау үшін, сондай-ақ халықаралық және республикалық маңызы бар жалпыға ортақ пайдаланылатын автомобиль жолдарына кірме жолдар салу және оларға жанасу үшін техникалық шарт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"ҚазАвтоЖол ҰК" АҚ-ның облыстық филиалдары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және республикалық маңызы бар ортақ пайдаланылатын автомобиль жолдарын байланыс және электр беру арналарының, желілерінің, мұнай құбырларының, газ құбырларының, су құбырларының және теміржолдардың, басқа да инженерлік желілердің, коммуникациялардың кесіп өтуін жобалау үшін, сондай-ақ кірме жолдарды және халықаралық және республикалық маңызы бар ортақ пайдаланылатын автомобиль жолдарына жалғасатын жолдарды салу үшін техникалық шартты беру" мемлекеттік қызмет көрсету қағидаларын бекіту туралы" Қазақстан Республикасы Индустрия және инфрақұрылымдық даму министрінің 2020 жылғы 15 мамырдағы № 292 бұйрығы. Нормативтік құқықтық актілері мемлекеттік тіркеу тізілімінде № 20658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ратификациялаған халықаралық шарттарға сәйкес Қазақстан Республикасының тасымалдаушыларына шет мемлекет аумағы арқылы жүріп өтуге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халықаралық қатынастағы автомобильмен тасымалдауларында рұқсат беру жүйесін қолдану қағидаларын бекіту туралы" Қазақстан Республикасы Инвестициялар және даму министрінің міндетін атқарушының 2015 жылғы 27 наурыздағы № 353 бұйрығына өзгерістер енгізу туралы" Қазақстан Республикасы Индустрия және инфрақұрылымдық даму министрінің 2020 жылғы 15 мамырдағы № 295 бұйрығы. Нормативтік құқықтық актілері мемлекеттік тіркеу тізілімінде № 20657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6 және 7-сыныптағы қауіпті жүкті тасымалдауға арнайы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"Автомобиль көлігімен қауіпті жүктерді тасымалдау қағидаларын және Қазақстан Республикасының аумағында автокөлік құралдарымен тасымалдауға жол берілетін қауіпті жүктердің тізбесін бекіту туралы" Қазақстан Республикасы Инвестициялар және даму министрінің міндетін атқарушының 2015 жылғы 17 сәуірдегі № 460 бұйрығына өзгерістер енгізу туралы" Қазақстан Республикасы Индустрия және инфрақұрылымдық даму министрінің м.а. 2020 жылғы 30 сәуірдегі № 259 бұйрығы. Нормативтік құқықтық актілері мемлекеттік тіркеу тізілімінде № 20633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 құралына халықаралық қатынаста қауіпті жүктерді тасымалдауға рұқсат беру туралы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"Автомобиль көлігімен қауіпті жүктерді тасымалдау қағидаларын және Қазақстан Республикасының аумағында автокөлік құралдарымен тасымалдауға жол берілетін қауіпті жүктердің тізбесін бекіту туралы" Қазақстан Республикасы Инвестициялар және даму министрінің міндетін атқарушының 2015 жылғы 17 сәуірдегі № 460 бұйрығына өзгерістер енгізу туралы" Қазақстан Республикасы Индустрия және инфрақұрылымдық даму министрінің м.а. 2020 жылғы 30 сәуірдегі № 259 бұйрығы. Нормативтік құқықтық актілері мемлекеттік тіркеу тізілімінде № 20633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қатынаста жолаушыларды және багажды автомобильмен тасымалдауды тұрақты жүзеге асыратын Қазақстан Республикасының тасымалдаушыларына шет мемлекеттің аумағына (аумағынан) кіруге (кетуге)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Көлік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халықаралық қатынастағы автомобильмен тасымалдауларында рұқсат беру жүйесін қолдану қағидаларын бекіту туралы" Қазақстан Республикасы Инвестициялар және даму министрінің міндетін атқарушының 2015 жылғы 27 наурыздағы № 353 бұйрығына өзгерістер енгізу туралы" Қазақстан Республикасы Индустрия және инфрақұрылымдық даму министрінің 2020 жылғы 15 мамырдағы № 295 бұйрығы. Нормативтік құқықтық актілері мемлекеттік тіркеу тізілімінде № 20657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 Қоршаған ортаны және жануарлар дүниесін, табиғи ресурстарды қорғау</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 Қоршаған ортаны қорғау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ортаны қорғау саласындағы жұмыстарды орындауға және қызметтерді көрсетуге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Экологиялық реттеу және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ортаны қорғау саласындағы мемлекеттік көрсетілетін қызметтер қағидаларын бекіту туралы" Қазақстан Республикасы Экология, геология және табиғи ресурстар министрінің 2020 жылғы 2 маусымдағы № 130 бұйрығы. Нормативтік құқықтық актілері мемлекеттік тіркеу тізілімінде № 20823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Озонды бұзатын заттарды және құрамында озонды бұзатын заттар бар өнімдерді Кеден одағына кірмейтін елдерден Қазақстан Республикасының аумағына әкелуге және Қазақстан Республикасының аумағынан осы елдерге әкетуге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Экологиялық реттеу және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ортаны қорғау саласындағы мемлекеттік көрсетілетін қызметтер қағидаларын бекіту туралы" Қазақстан Республикасы Экология, геология және табиғи ресурстар министрінің 2020 жылғы 2 маусымдағы № 130 бұйрығы. Нормативтік құқықтық актілері мемлекеттік тіркеу тізілімінде № 20823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Озонды бұзатын заттарды пайдалана отырып, жұмыстар жүргізуге, құрамында озонды бұзатын заттары бар жабдықтарды жөндеуге, монтаждауға, оларға қызмет көрсетуге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Экологиялық реттеу және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ортаны қорғау саласындағы мемлекеттік көрсетілетін қызметтер қағидаларын бекіту туралы" Қазақстан Республикасы Экология, геология және табиғи ресурстар министрінің 2020 жылғы 2 маусымдағы № 130 бұйрығы. Нормативтік құқықтық актілері мемлекеттік тіркеу тізілімінде № 20823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 санаттағы объектілер үшін экологиялық рұқсаттар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Экологиялық реттеу және бақылау комитеті, ЭМ Экологиялық реттеу және бақылау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ортаны қорғау саласындағы мемлекеттік көрсетілетін қызметтер қағидаларын бекіту туралы" Қазақстан Республикасы Экология, геология және табиғи ресурстар министрінің 2020 жылғы 2 маусымдағы № 130 бұйрығы. Нормативтік құқықтық актілері мемлекеттік тіркеу тізілімінде № 20823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 санаттағы объектілер үшін мемлекеттік экологиялық сараптама қорытындысын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Экологиялық реттеу және бақылау комитеті, ЭГТРМ Экологиялық реттеу және бақылау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ортаны қорғау саласындағы мемлекеттік көрсетілетін қызметтер қағидаларын бекіту туралы" Қазақстан Республикасы Экология, геология және табиғи ресурстар министрінің 2020 жылғы 2 маусымдағы № 130 бұйрығы. Нормативтік құқықтық актілері мемлекеттік тіркеу тізілімінде № 20823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 ІІІ және ІV санаттардағы объектілер үшін қоршаған ортаға эмиссияға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ортаны қорғау саласындағы мемлекеттік көрсетілетін қызметтер қағидаларын бекіту туралы" Қазақстан Республикасы Экология, геология және табиғи ресурстар министрінің 2020 жылғы 2 маусымдағы № 130 бұйрығы. Нормативтік құқықтық актілері мемлекеттік тіркеу тізілімінде № 20823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 ІІІ және ІV санаттардағы объектілер үшін мемлекеттік экологиялық сараптама қорытындысын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ортаны қорғау саласындағы мемлекеттік көрсетілетін қызметтер қағидаларын бекіту туралы" Қазақстан Республикасы Экология, геология және табиғи ресурстар министрінің 2020 жылғы 2 маусымдағы № 130 бұйрығы. Нормативтік құқықтық актілері мемлекеттік тіркеу тізілімінде № 20823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Экологиялық ақпарат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ортаны қорғау ақпараттық-талдамалық орталығы"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ортаны қорғау саласындағы мемлекеттік көрсетілетін қызметтер қағидаларын бекіту туралы" Қазақстан Республикасы Экология, геология және табиғи ресурстар министрінің 2020 жылғы 2 маусымдағы № 130 бұйрығы. Нормативтік құқықтық актілері мемлекеттік тіркеу тізілімінде № 20823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Кешенді экологиялық рұқсатты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Экологиялық реттеу және бақылау комитеті, ЭГТРМ Экологиялық реттеу және бақылау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"Кешенді экологиялық рұқсаттар беру қағидаларын және қоршаған ортаға эмиссияларға рұқсаттардың орнына кешенді экологиялық рұқсаттар алу мүмкін болатын өнеркәсіп объектілері үлгілерінің тізбесін бекіту туралы" Қазақстан Республикасы Энергетика министрінің 2015 жылғы 23 қаңтардағы № 37 бұйрығы Нормативтік құқықтық актілері мемлекеттік тіркеу тізілімінде № 10737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 Су ресурстарын пайдалану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объектілерінде, су қорғау аймақтары мен белдеулерінде кәсіпорындар мен басқа да құрылыстарды орналастыруды, сондай-ақ құрылыс және басқа да жұмыстарды жүргізу шарттарын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Су ресурстары комитетінің Су ресурстарын пайдалануды және қорғауды реттеу жөніндегі бассейндік инспекциялары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қорын пайдалануды реттеу саласында мемлекеттік қызметтер көрсету қағидаларын бекіту туралы" Қазақстан Республикасы Экология, геология және табиғи ресурстар министрінің м.а. 2020 жылғы 11 қыркүйектегі № 216 бұйрығы. Нормативтік құқықтық актілері мемлекеттік тіркеу тізілімінде № 21194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тұтыну мен су бұрудың үлестік нормаларын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Су ресурстары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қорын пайдалануды реттеу саласында мемлекеттік қызметтер көрсету қағидаларын бекіту туралы" Қазақстан Республикасы Экология, геология және табиғи ресурстар министрінің м.а. 2020 жылғы 11 қыркүйектегі № 216 бұйрығы. Нормативтік құқықтық актілері мемлекеттік тіркеу тізілімінде № 21194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су пайдалануға арналған рұқсат</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Су ресурстары комитетінің Су ресурстарын пайдалануды және қорғауды реттеу жөніндегі бассейндік инспекциялары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қорын пайдалануды реттеу саласындағы мемлекеттік көрсетілетін қызметтердің стандарттарын бекіту туралы" Қазақстан Республикасы Ауыл шаруашылығы министрінің 2015 жылғы 6 мамырдағы № 19-1/422 бұйрығы. Нормативтік құқықтық актілері мемлекеттік тіркеу тізілімінде № 11765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Марқакөл мемлекеттік табиғи қорығының қорғау аймағында тұратын жергілікті халықтың мұқтажы үшін рұқсат етілетін әуесқойлық (спорттық) балық аулауды жүргізуге жолдама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Марқакөл мемлекеттік табиғи қорығы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"Орман шаруашылығы және ерекше қорғалатын табиғи аумақтар салаcындағы мемлекеттік көрсетілетін кызмет стандарттарын бекіту туралы"</w:t>
            </w:r>
            <w:r>
              <w:br/>
            </w:r>
            <w:r>
              <w:rPr>
                <w:rFonts w:ascii="Times New Roman"/>
                <w:b w:val="false"/>
                <w:i w:val="false"/>
                <w:color w:val="000000"/>
                <w:sz w:val="20"/>
              </w:rPr>
              <w:t>
Қазақстан Республикасы Ауыл шаруашылығы министрінің 2015 жылғы 6 мамырдағы № 18-1/415 бұйрығы. Нормативтік құқықтық актілері мемлекеттік тіркеу тізілімінде № 11662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Балық аулауға тыйым салынған уылдырық шашу кезеңінде, сондай-ақ балық аулауға тыйым салынған су айдындарында және (немесе) учаскелерде кеме жүргізу режиміне келісім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дүниесі саласындағы мемлекеттік көрсетілетін қызмет стандарттарын бекіту туралы" Қазақстан Республикасы Ауыл шаруашылығы министрі міндетін атқарушының 2015 жылғы 30 сәуірдегі № 18-03/390 бұйрығы. Нормативтік құқықтық актілері мемлекеттік тіркеу тізілімінде № 11774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объектілерінің сарқылуына жол бермеуге бағытталған су қорғау іс-шараларын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Геология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"Геология және су ресурстарын пайдалану саласындағы мемлекеттік көрсетілетін қызметтерді көрсету қағидаларын бекіту туралы" Қазақстан Республикасы Экология, геология және табиғи ресурстар министрінің м.а. 2020 жылғы 22 мамырдағы № 117 бұйрығы. Нормативтік құқықтық актілері мемлекеттік тіркеу тізілімінде № 20723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объектілерінің жай-күйіне әсер ететін объектілерді салу, реконструкциялау (кеңейту, жаңғырту, техникалық қайта жарақтандыру, қайта бейіндеу), пайдалану, консервациялау, жою (кейіннен кәдеге жарату)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Геология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"Геология және су ресурстарын пайдалану саласындағы мемлекеттік көрсетілетін қызметтерді көрсету қағидаларын бекіту туралы" Қазақстан Республикасы Экология, геология және табиғи ресурстар министрінің м.а. 2020 жылғы 22 мамырдағы № 117 бұйрығы. Қазақстан Республикасының нормативтік құқықтық актілері мемлекеттік тізілімінде № 20723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Бөгеттердің қауіпсіздігі саласындағы жұмыстарды жүргізу құқығына ұйымдарды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Су ресурстары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қорын пайдалануды реттеу саласында мемлекеттік қызметтер көрсету қағидаларын бекіту туралы" Қазақстан Республикасы Экология, геология және табиғи ресурстар министрінің м.а. 2020 жылғы 11 қыркүйектегі № 216 бұйрығы. Нормативтік құқықтық актілері мемлекеттік тіркеу тізілімінде № 21194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Тіркеу шифрларын беру үшін бөгеттердің қауіпсіздігі декларациясын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Су ресурстары комитетінің Су ресурстарын пайдалануды және қорғауды реттеу жөніндегі бассейндік инспекциялары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қорын пайдалануды реттеу саласында мемлекеттік қызметтер көрсету қағидаларын бекіту туралы" Қазақстан Республикасы Экология, геология және табиғи ресурстар министрінің м.а. 2020 жылғы 11 қыркүйектегі № 216 бұйрығы. Нормативтік құқықтық актілері мемлекеттік тіркеу тізілімінде № 21194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су пайдалану құқығын жүзеге асыратын жеке және заңды тұлғалардың суды алу немесе ағызу құрылыстарында немесе құрылғыларында орнатылатын суды есепке алу аспаптарын пломбалау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Су ресурстары комитетінің Су ресурстарын пайдалануды және қорғауды реттеу жөніндегі бассейндік инспекциялары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қорын пайдалануды реттеу саласында мемлекеттік қызметтер көрсету қағидаларын бекіту туралы" Қазақстан Республикасы Экология, геология және табиғи ресурстар министрінің м.а. 2020 жылғы 11 қыркүйектегі № 216 бұйрығы. Нормативтік құқықтық актілері мемлекеттік тіркеу тізілімінде № 21194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01203. Орман ресурстарын пайдалану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Ағаш кесу және орман билетін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орман иелері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орман иелері,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"Ағаш кесу билеті мен орман билетінің нысандарын, оларды есепке алу, сақтау, толтыру және беру қағидаларын бекіту туралы" Қазақстан Республикасы Ауыл шаруашылығы министрінің 2015 жылғы 26 қаңтардағы № 18-02/40 бұйрығына өзгерістер мен толықтырулар енгізу туралы" Қазақстан Республикасы Экология, геология және табиғи ресурстар министрінің 2020 жылғы 1 маусымдағы № 128 бұйрығы. Нормативтік құқықтық актілері мемлекеттік тіркеу тізілімінде № 20810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Орманның жай-күйі мен молықтырылуына әсер ететін объектілерді салу орындарын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"Орман шаруашылығы және ерекше қорғалатын табиғи аумақтар салаcындағы мемлекеттік көрсетілетін кызмет қағидаларын бекіту туралы" Қазақстан Республикасы Экология, геология және табиғи ресурстар министрінің 2020 жылғы 15 маусымдағы № 143 бұйрығы. Нормативтік құқықтық актілері мемлекеттік тіркеу тізілімінде № 20864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орман қорында орман шаруашылығын жүргізуге байланысты емес жұмыстарды жүргізуге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"Орман шаруашылығы және ерекше қорғалатын табиғи аумақтар салаcындағы мемлекеттік көрсетілетін кызмет қағидаларын бекіту туралы" Қазақстан Республикасы Экология, геология және табиғи ресурстар министрінің 2020 жылғы 15 маусымдағы № 143 бұйрығы. Нормативтік құқықтық актілері мемлекеттік тіркеу тізілімінде № 20864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Тез өсетін ағаш және бұта тұқымдылар плантацияларын отырғызуға және өсіруге, жекеше орман питомниктерін құруға және дамытуға жұмсалатын шығыстарды өтеу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"Орман шаруашылығы және ерекше қорғалатын табиғи аумақтар салаcындағы мемлекеттік көрсетілетін кызмет стандарттарын бекіту туралы" Қазақстан Республикасы Ауыл шаруашылығы министрінің 2015 жылғы 6 мамырдағы № 18-1/415 бұйрығы. Нормативтік құқықтық актілері мемлекеттік тіркеу тізілімінде № 11662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 Жануарлар дүниесін пайдалану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Құрып кету қаупі төнген жабайы фауна мен флора түрлерімен халықаралық сауда туралы конвенцияның күші қолданылатын жануарлар түрлерін Қазақстан Республикасының аумағына импорттауға, Қазақстан Республикасының аумағынан экспорттауға және (немесе) кері экспорттауға әкімшілік органның рұқсаттар беруі</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"Құрып кету қаупі төнген жабайы фауна мен флора түрлерімен халықаралық сауда туралы конвенцияның күші қолданылатын жануарлар түрлерін Қазақстан Республикасының аумағына импорттауға, Қазақстан Республикасының аумағынан экспорттауға және (немесе) кері экспорттауға әкімшілік органның рұқсаттар беру қағидаларын бекіту туралы" Қазақстан Республикасы Ауыл шаруашылығы министрінің м.а. 2015 жылғы 27 ақпандағы № 18-03/143 бұйрығы. Нормативтік құқықтық актілері мемлекеттік тіркеу тізілімінде № 11935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Әкімшілік органның құрып кету қаупі төнген жабайы фауна мен флора түрлерімен халықаралық сауда туралы конвенцияның күші қолданылатын өсімдіктер дүниесі объектілерін, олардың бөліктері мен дериваттарын Қазақстан Республикасының аумағына импорттауға, Қазақстан Республикасының аумағынан экспорттауға және (немесе) кері экспорттауға арналған рұқсаттар беруі</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 ЭГТРМ Орман шаруашылығы және жануарлар дүниесі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"Әкімшілік органның құрып кету қаупі төнген жабайы фауна мен флора түрлерімен халықаралық сауда туралы конвенцияның күші қолданылатын өсімдіктер дүниесі объектілерін, олардың бөліктері мен дериваттарын Қазақстан Республикасының аумағына импорттауға, Қазақстан Республикасының аумағынан экспорттауға және (немесе) кері экспорттауға арналған рұқсаттар беру қағидаларын бекіту туралы"</w:t>
            </w:r>
            <w:r>
              <w:br/>
            </w:r>
            <w:r>
              <w:rPr>
                <w:rFonts w:ascii="Times New Roman"/>
                <w:b w:val="false"/>
                <w:i w:val="false"/>
                <w:color w:val="000000"/>
                <w:sz w:val="20"/>
              </w:rPr>
              <w:t>
Қазақстан Республикасы Экология, геология және табиғи ресурстар министрінің 2020 жылғы 10 маусымдағы № 138 бұйрығы. Нормативтік құқықтық актілері мемлекеттік тіркеу тізілімінде № 20856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Жануарларды интродукциялауды, реинтродукциялауды және будандастыруды жүргізуге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"Жануарларды интродукциялауды, реинтродукциялауды және будандастыруды жүргізуге рұқсат беру қағидаларын бекіту туралы" Қазақстан Республикасы Ауыл шаруашылығы министрінің м.а. 2015 жылғы 27 ақпандағы № 18-03/153 бұйрығы. Нормативтік құқықтық актілері мемлекеттік тіркеу тізілімінде № 11623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Бекітілген лимиттер негізінде жануарлар дүниесі объектілерін алып қоюға квоталар бөлу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Аңшылар мен аңшылық шаруашылығы субъектілерінің қоғамдық бірлестіктерінің республикалық қауымдастықтары, сондай-ақ балық аулаушылар мен балық шаруашылығы субъектілерінің қоғамдық бірлестіктері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дүниесі объектілерін алып қою квоталарын бөлу қағидаларын бекіту туралы" Қазақстан Республикасы Ауыл шаруашылығы министрінің м.а. 2015 жылғы 27 ақпандағы № 18-04/149 бұйрығы. Нормативтік құқықтық актілері мемлекеттік тіркеу тізілімінде № 10865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ішкі нарығында сауда үшін бекіре тұқымдас балық түрлері уылдырығының таңбасын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және сыртқы нарықтардағы сауда үшін бекіре тұқымдас балық түрлерінің уылдырығын таңбалау қағидаларын бекіту туралы" Қазақстан Республикасы Ауыл шаруашылығы министрінің 2015 жылғы 14 қаңтардағы № 18-04/14 бұйрығы. Нормативтік құқықтық актілері мемлекеттік тіркеу тізілімінде № 10397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тарту құрылыстарының балық қорғау құрылғыларын орнатуды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дүниесі саласындағы мемлекеттік көрсетілетін қызмет қағидаларын бекіту туралы"</w:t>
            </w:r>
            <w:r>
              <w:br/>
            </w:r>
            <w:r>
              <w:rPr>
                <w:rFonts w:ascii="Times New Roman"/>
                <w:b w:val="false"/>
                <w:i w:val="false"/>
                <w:color w:val="000000"/>
                <w:sz w:val="20"/>
              </w:rPr>
              <w:t>
Қазақстан Республикасы Экология, геология және табиғи ресурстар министрінің 2020 жылғы 12 тамыздағы № 188 бұйрығы. Нормативтік құқықтық актілері мемлекеттік тіркеу тізілімінде № 21087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Балықтың қайдан ауланғаны туралы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дүниесі саласындағы мемлекеттік көрсетілетін қызмет қағидаларын бекіту туралы" Қазақстан Республикасы Экология, геология және табиғи ресурстар министрінің 2020 жылғы 12 тамыздағы № 188 бұйрығы. Нормативтік құқықтық актілері мемлекеттік тіркеу тізілімінде № 21087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дүниесін пайдалануға рұқсаттар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ЭГТРМ Орман шаруашылығы және жануарлар дүниесі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дүниесін пайдалануға рұқсаттар беру қағидаларын бекіту туралы" Қазақстан Республикасы Ауыл шаруашылығы министрінің м.а. 2014 жылғы 19 желтоқсандағы № 18-04/675 бұйрығы. Нормативтік құқықтық актілері мемлекеттік тіркеу тізілімінде № 10168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 реттеуге жататын жануарлар түрлерін алып қоюға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комитетінің аумақтық бөлімшелері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дүниесі саласындағы мемлекеттік көрсетілетін қызмет стандарттарын бекіту туралы" Қазақстан Республикасы Ауыл шаруашылығы министрі міндетін атқарушының 2015 жылғы 30 сәуірдегі № 18-03/390 бұйрығы. Нормативтік құқықтық актілері мемлекеттік тіркеу тізілімінде № 11774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Аңшылардың және аңшылық шаруашылығы субъектілерінің қоғамдық бірлестіктерінің, сондай-ақ балық аулаушылар мен балық шаруашылығы субъектілері қоғамдық бірлестіктерінің республикалық қауымдастықтарын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"Аңшылардың және аңшылық шаруашылығы субъектілерінің қоғамдық бірлестіктерінің, сондай-ақ балық аулаушылар мен балық шаруашылығы субъектілерінің қоғамдық бірлестіктерінің республикалық қауымдастықтарын аккредиттеу, оларды аккредиттеуден өткізу қағидаларын бекіту туралы" Қазақстан Республикасы Экология, геология және табиғи ресурстар министрінің м.а. 2020 жылғы 31 қаңтардағы № 28 бұйрығы. Нормативтік құқықтық актілері мемлекеттік тіркеу тізілімінде № 19960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Аңшы куәлігін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Аңшылардың және аңшылық шаруашылығы субъектілерінің қоғамдық бірлестіктерінің республикалық қауымдастықтары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Аңшылардың және аңшылық шаруашылығы субъектілерінің қоғамдық бірлестіктерінің республикалық қауымдастықтары,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"Аңшы, балықшы және қорықшы куәліктерінің нысанын және оларды беру қағидаларын бекіту туралы" Қазақстан Республикасы Премьер-Министрінің орынбасары – Қазақстан Республикасы Ауыл шаруашылығы министрінің 2018 жылғы 2 ақпандағы № 60 бұйрығы. Нормативтік құқықтық актілері мемлекеттік тіркеу тізілімінде № 16463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 Жер қойнауын пайдалану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асты суларын, емдік балшықты және қатты пайдалы қазбаларды барлауға, өндіруге, бірлесіп барлау мен өндіруге жер қойнауын пайдалану құқығының кепіл шартын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 шикізаты мен уранды қоспағанда, жер қойнауын пайдалану саласындағы мемлекеттік қызметтер көрсету қағидаларын бекіту туралы және "Кен іздеушілікке арналған лицензияларды беруге өтініштерді беру және қарау қағидаларын бекіту туралы" Қазақстан Республикасы Инвестициялар және даму министрінің 2018 жылғы 17 мамырдағы № 339 бұйрығына өзгерістер мен толықтыру енгізу туралы" Қазақстан Республикасы Индустрия және инфрақұрылымдық даму министрінің 2020 жылғы 30 мамырдағы № 323 бұйрығы. Нормативтік құқықтық актілері мемлекеттік тіркеу тізілімінде № 20787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Тау-кен және химия өндірістерін пайдалану қызметін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"Тау-кен және химия өндірістерін пайдалану жөніндегі қызметті жүзеге асыруға арналған лицензия беру" мемлекеттік қызметті көрсету қағидаларын бекіту туралыҚазақстан Республикасы Индустрия және инфрақұрылымдық даму министрінің 2020 жылғы 8 маусымдағы № 335 бұйрығы. Нормативтік құқықтық актілері мемлекеттік тіркеу тізілімінде № 20865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 таралған пайдалы қазбаларды барлауға, өндіруге жер қойнауын пайдалану құқығының кепіл шартын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 шикізаты мен уранды қоспағанда, жер қойнауын пайдалану саласындағы мемлекеттік қызметтер көрсету қағидаларын бекіту туралы және "Кен іздеушілікке арналған лицензияларды беруге өтініштерді беру және қарау қағидаларын бекіту туралы" Қазақстан Республикасы Инвестициялар және даму министрінің 2018 жылғы 17 мамырдағы № 339 бұйрығына өзгерістер мен толықтыру енгізу туралы" Қазақстан Республикасы Индустрия және инфрақұрылымдық даму министрінің 2020 жылғы 30 мамырдағы № 323 бұйрығы. Нормативтік құқықтық актілері мемлекеттік тіркеу тізілімінде № 20787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Таратылған қорды пайдалануға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 шикізаты мен уранды қоспағанда, жер қойнауын пайдалану саласындағы мемлекеттік қызметтер көрсету қағидаларын бекіту туралы және "Кен іздеушілікке арналған лицензияларды беруге өтініштерді беру және қарау қағидаларын бекіту туралы" Қазақстан Республикасы Инвестициялар және даму министрінің 2018 жылғы 17 мамырдағы № 339 бұйрығына өзгерістер мен толықтыру енгізу туралы" Қазақстан Республикасы Индустрия және инфрақұрылымдық даму министрінің 2020 жылғы 30 мамырдағы № 323 бұйрығы. Нормативтік құқықтық актілері мемлекеттік тіркеу тізілімінде № 20787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аумағында құрамында бағалы металдар бар шикізат тауарларын қайта өңдеудің экономикалық орынсыздығы немесе мүмкін еместігі туралы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"Тау-кен металлургия өнеркәсібі саласындағы мемлекеттік қызметтерді көрсету қағидаларын бекіту туралы" Қазақстан Республикасы Индустрия және инфрақұрылымдық даму министрінің м.а. 2020 жылғы 5 мамырдағы № 269 бұйрығы. Нормативтік құқықтық актілері мемлекеттік тіркеу тізілімінде № 20611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Республикасында шикізат тауарларынан бағалы металдарды өнеркәсіптік алудың экономикалық орындылығы (орынсыздығы) және мүмкіндігі (мүмкін еместігі) туралы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"Тау-кен металлургия өнеркәсібі саласындағы мемлекеттік қызметтерді көрсету қағидаларын бекіту туралы" Қазақстан Республикасы Индустрия және инфрақұрылымдық даму министрінің м.а. 2020 жылғы 5 мамырдағы № 269 бұйрығы. Нормативтік құқықтық актілері мемлекеттік тіркеу тізілімінде № 20611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Экспорты лицензияның негізінде (лицензиясыз) жүзеге асырылатын бағалы металдарды (олардан жасалған бұйымдарды қоспағанда), бағалы металдардың сынықтарын және қалдықтарын Еуразиялық экономикалық одаққа кірмейтін елдерден Қазақстан Республикасының аумағына әкелу кезінде мемлекеттік бақылау актісін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"Тау-кен металлургия өнеркәсібі саласындағы мемлекеттік қызметтерді көрсету қағидаларын бекіту туралы" Қазақстан Республикасы Индустрия және инфрақұрылымдық даму министрінің м.а. 2020 жылғы 5 мамырдағы № 269 бұйрығы. Нормативтік құқықтық актілері мемлекеттік тіркеу тізілімінде № 20611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Экспорты лицензияның негізінде (лицензиясыз) жүзеге асырылатын бағалы металдарды (олардан жасалған бұйымдары қоспағанда), бағалы металдардың сынықтарын және қалдықтарын Еуразиялық экономикалық одаққа кірмейтін елдерге Қазақстан Республикасының аумағынан әкету кезінде мемлекеттік бақылау және құнын бағалау актісін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"Тау-кен металлургия өнеркәсібі саласындағы мемлекеттік қызметтерді көрсету қағидаларын бекіту туралы" Қазақстан Республикасы Индустрия және инфрақұрылымдық даму министрінің м.а. 2020 жылғы 5 мамырдағы № 269 бұйрығы. Нормативтік құқықтық актілері мемлекеттік тіркеу тізілімінде № 20611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Болашақ құрылыс учаскесі астындағы жер қойнауында пайдалы қазбалардың жоқ немесе оның аз мөлшерде екендігі туралы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 жатқан аумақтарда құрылыс салуға рұқсат беру қағидаларын бекіту туралы" Қазақстан Республикасы Инвестициялар және даму министрінің 2018 жылғы 23 мамырдағы № 367 бұйрығы. Нормативтік құқықтық актілері мемлекеттік тіркеу тізілімінде № 17049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 жатқан аумақтарда құрылыс салуға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 жатқан аумақтарда құрылыс салуға рұқсат беру қағидаларын бекіту туралы" Қазақстан Республикасы Инвестициялар және даму министрінің 2018 жылғы 23 мамырдағы № 367 бұйрығы. Нормативтік құқықтық актілері мемлекеттік тіркеу тізілімінде № 17049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Өнеркәсіптік қауіпсіздікті декларациялайтын заңды тұлғалардың басшылары, сондай-ақ аталған заңды тұлғалардың тұрақты жұмыс істейтін емтихан комиссиялары мүшелерінің білімін тексеру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w:t>
            </w:r>
            <w:r>
              <w:br/>
            </w:r>
            <w:r>
              <w:rPr>
                <w:rFonts w:ascii="Times New Roman"/>
                <w:b w:val="false"/>
                <w:i w:val="false"/>
                <w:color w:val="000000"/>
                <w:sz w:val="20"/>
              </w:rPr>
              <w:t>
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"Өнеркәсіптік қауіпсіздікті декларациялайтын заңды тұлғалар басшыларымен, сондай-ақ аталған заңды тұлғалардың тұрақты жұмыс істейтін емтихан комиссиялары мүшелерімен емтихан тапсыру қағидаларын бекіту туралы" Қазақстан Республикасы Инвестициялар және даму министрінің м.а. 2015 жылғы 25 қарашадағы № 1100 бұйрығы. Нормативтік құқықтық актілері мемлекеттік тіркеу тізілімінде № 12479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Минералды шикізатты кеден аумағынан тыс жерде қайта өңдеудің кедендік рәсімімен орналастыруға қорытынды (рұқсат құжатын)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w:t>
            </w:r>
            <w:r>
              <w:br/>
            </w:r>
            <w:r>
              <w:rPr>
                <w:rFonts w:ascii="Times New Roman"/>
                <w:b w:val="false"/>
                <w:i w:val="false"/>
                <w:color w:val="000000"/>
                <w:sz w:val="20"/>
              </w:rPr>
              <w:t>
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"Тау-кен металлургия өнеркәсібі саласындағы мемлекеттік қызметтерді көрсету қағидаларын бекіту туралы" Қазақстан Республикасы Индустрия және инфрақұрылымдық даму министрінің м.а. 2020 жылғы 5 мамырдағы № 269 бұйрығы. Нормативтік құқықтық актілері мемлекеттік тіркеу тізілімінде № 20611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қойнауын пайдалану құқығының және жер қойнауын пайдалану құқығымен байланысты объектілердің ауысуы</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Энергетика министрлігінің жер қойнауын пайдалану саласында мемлекеттік қызметтер көрсету қағидаларын бекіту туралы" Қазақстан Республикасы Энергетика министрінің 2020 жылғы 29 мамырдағы № 214 бұйрығы. Нормативтік құқықтық актілері мемлекеттік тіркеу тізілімінде № 20776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Көмірсутектер мен уранды өндіру бойынша жер қойнауын пайдалануға арналған келісімшарттарға қосымша келісімдерді жасасу (қол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w:t>
            </w:r>
            <w:r>
              <w:br/>
            </w:r>
            <w:r>
              <w:rPr>
                <w:rFonts w:ascii="Times New Roman"/>
                <w:b w:val="false"/>
                <w:i w:val="false"/>
                <w:color w:val="000000"/>
                <w:sz w:val="20"/>
              </w:rPr>
              <w:t>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Энергетика министрлігінің жер қойнауын пайдалану саласында мемлекеттік қызметтер көрсету қағидаларын бекіту туралы" Қазақстан Республикасы Энергетика министрінің 2020 жылғы 29 мамырдағы № 214 бұйрығы. Нормативтік құқықтық актілері мемлекеттік тіркеу тізілімінде № 20776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Көмірсутектер мен уранды өндіру бойынша жер қойнауын пайдалануға арналған келісімшарттарды жасасу (қол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w:t>
            </w:r>
            <w:r>
              <w:br/>
            </w:r>
            <w:r>
              <w:rPr>
                <w:rFonts w:ascii="Times New Roman"/>
                <w:b w:val="false"/>
                <w:i w:val="false"/>
                <w:color w:val="000000"/>
                <w:sz w:val="20"/>
              </w:rPr>
              <w:t>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Энергетика министрлігінің жер қойнауын пайдалану саласында мемлекеттік қызметтер көрсету қағидаларын бекіту туралы" Қазақстан Республикасы Энергетика министрінің 2020 жылғы 29 мамырдағы № 214 бұйрығы. Нормативтік құқықтық актілері мемлекеттік тіркеу тізілімінде № 20776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Кен іздеушілікке арналған лицензияны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 шикізаты мен уранды қоспағанда, жер қойнауын пайдалану саласындағы мемлекеттік қызметтер көрсету қағидаларын бекіту туралы және "Кен іздеушілікке арналған лицензияларды беруге өтініштерді беру және қарау қағидаларын бекіту туралы" Қазақстан Республикасы Инвестициялар және даму министрінің 2018 жылғы 17 мамырдағы № 339 бұйрығына өзгерістер мен толықтыру енгізу туралы" Қазақстан Республикасы Индустрия және инфрақұрылымдық даму министрінің 2020 жылғы 30 мамырдағы № 323 бұйрығы. Нормативтік құқықтық актілері мемлекеттік тіркеу тізілімінде № 20787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қойнауы кеңістігін пайдалануға арналған лицензияны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Геология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Геология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"Геология және су ресурстарын пайдалану саласындағы мемлекеттік көрсетілетін қызметтерді көрсету қағидаларын бекіту туралы" Қазақстан Республикасы Экология, геология және табиғи ресурстар министрінің м.а. 2020 жылғы 22 мамырдағы № 117 бұйрығы. Нормативтік құқықтық актілері мемлекеттік тіркеу тізілімінде № 20723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қатты қазбаларды қайта өңдеу туралы келісім жасасу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 шикізаты мен уранды қоспағанда, жер қойнауын пайдалану саласындағы мемлекеттік қызметтер көрсету қағидаларын бекіту туралы және "Кен іздеушілікке арналған лицензияларды беруге өтініштерді беру және қарау қағидаларын бекіту туралы" Қазақстан Республикасы Инвестициялар және даму министрінің 2018 жылғы 17 мамырдағы № 339 бұйрығына өзгерістер мен толықтыру енгізу туралы" Қазақстан Республикасы Индустрия және инфрақұрылымдық даму министрінің 2020 жылғы 30 мамырдағы № 323 бұйрығы. Нормативтік құқықтық актілері мемлекеттік тіркеу тізілімінде № 20787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қойнауы учаскесін түрлендіруге арналған өтініш</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Тегінт</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 шикізаты мен уранды қоспағанда, жер қойнауын пайдалану саласындағы мемлекеттік қызметтер көрсету қағидаларын бекіту туралы және "Кен іздеушілікке арналған лицензияларды беруге өтініштерді беру және қарау қағидаларын бекіту туралы" Қазақстан Республикасы Инвестициялар және даму министрінің 2018 жылғы 17 мамырдағы № 339 бұйрығына өзгерістер мен толықтыру енгізу туралы" Қазақстан Республикасы Индустрия және инфрақұрылымдық даму министрінің 2020 жылғы 30 мамырдағы № 323 бұйрығы. Нормативтік құқықтық актілері мемлекеттік тіркеу тізілімінде № 20787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01205020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Барлау учаскесінде бір мың текше метрден асатын көлемде тау-кен массасын алуға және (немесе) топырақты ауыстыруға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 шикізаты мен уранды қоспағанда, жер қойнауын пайдалану саласындағы мемлекеттік қызметтер көрсету қағидаларын бекіту туралы және "Кен іздеушілікке арналған лицензияларды беруге өтініштерді беру және қарау қағидаларын бекіту туралы" Қазақстан Республикасы Инвестициялар және даму министрінің 2018 жылғы 17 мамырдағы № 339 бұйрығына өзгерістер мен толықтыру енгізу туралы" Қазақстан Республикасы Индустрия және инфрақұрылымдық даму министрінің 2020 жылғы 30 мамырдағы № 323 бұйрығы. Нормативтік құқықтық актілері мемлекеттік тіркеу тізілімінде № 20787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 Ауыл шаруашылығы</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 Ауыл шаруашылығы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өнімін өндіруді басқару жүйелерін дамытуды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өнімін өндіруді басқару жүйелерін дамытуды субсидиялау қағидаларын бекіту туралы" Қазақстан Республикасы Ауыл шаруашылығы министрінің 2014 жылғы 15 желтоқсандағы № 5-2/671 бұйрығы. Нормативтік құқықтық актілері мемлекеттік тіркеу тізілімінде № 10198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Агроөнеркәсіптік кешен субъектілеріне кредит беру, сондай-ақ ауыл шаруашылығы жануарларын, техникасы мен технологиялық жабдығын сатып алуға лизинг кезінде сыйақы мөлшерлемелерін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"Агроөнеркәсіптік кешен субъектілеріне кредит беру, сондай-ақ ауыл шаруашылығы жануарларын, техникасы мен технологиялық жабдығын сатып алуға лизинг кезінде сыйақы мөлшерлемелерін субсидиялау қағидаларын бекіту туралы</w:t>
            </w:r>
            <w:r>
              <w:br/>
            </w:r>
            <w:r>
              <w:rPr>
                <w:rFonts w:ascii="Times New Roman"/>
                <w:b w:val="false"/>
                <w:i w:val="false"/>
                <w:color w:val="000000"/>
                <w:sz w:val="20"/>
              </w:rPr>
              <w:t>
Қазақстан Республикасы Премьер-Министрінің орынбасары – Қазақстан Республикасы Ауыл шаруашылығы министрінің 2018 жылғы 26 қазандағы № 436 бұйрығы. Нормативтік құқықтық актілері мемлекеттік тіркеу тізілімінде № 17741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өсімдіктерінің шаруашылыққа жарамдылығын мемлекеттік сынау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дақылдарының сұрыптарын сынау жөніндегі мемлекеттік комиссия,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өсімдіктерін сұрыптық сынақтан өткізу қағидаларын бекіту туралы" Қазақстан Республикасы Ауыл шаруашылығы министрінің 2015 жылғы 2 шілдедегі № 4-2/602 бұйрығы. Нормативтік құқықтық актілері мемлекеттік тіркеу тізілімінде № 11879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Пестицидтерді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Агроөнеркәсіптік кешендегі мемлекеттік инспекция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"Пестицидтерді тіркеу (ұсақмөлдекті және өндірістік) сынақтарынан өткізу және мемлекеттік тіркеу қағидаларын бекіту туралы" Қазақстан Республикасы Ауыл шаруашылығы министрінің 2015 жылғы 30 қаңтардағы № 4-4/61 бұйрығы. Нормативтік құқықтық актілері мемлекеттік тіркеу тізілімінде № 11687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өсіруді, жануарларды, жануарлардан алынатын өнім мен шикізатты дайындауды (союды), сақтауды, қайта өңдеуді және өткізуді жүзеге асыратын өндіріс объектілеріне, сондай-ақ ветеринариялық препараттарды, жемшөп пен жемшөп қоспаларын өндіру, сақтау және өткізу жөніндегі ұйымдарға есептік нөмірлер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Ветеринариялық бақылау және қадағалау комитетінің облыстық, Нұр-Сұлтан, Алматы және Шымкент қалаларының аумақтық инспекциялары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өсіруді, жануарларды, жануарлардан алынатын өнім мен шикізатты дайындауды (союды), сақтауды, қайта өңдеуді және өткізуді жүзеге асыратын өндіріс объектілеріне, сондай-ақ ветеринариялық препараттарды, жемшөп пен жемшөп қоспаларын өндіру, сақтау және өткізу жөніндегі ұйымдарға есептік нөмірлер беру қағидаларын бекіту туралы" Қазақстан Республикасы Ауыл шаруашылығы министрінің 2015 жылғы 23 қаңтардағы № 7-1/37 бұйрығы. Нормативтік құқықтық актілері мемлекеттік тіркеу тізілімінде № 10466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Экспорттау кезінде орны ауыстырылатын (тасымалданатын) объектілерге ветеринариялық сертификат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облыстық маңызы бар қаланың, ауданның бас мемлекеттік ветеринариялық-санитариялық инспекторы және оның орынбасарлары; Нұр-Сұлтан, Алматы және Шымкент қалаларының, облыстық маңызы бар қаланың, ауданның бас мемлекеттік ветеринариялық-санитариялық инспекторы және оның орынбасары бекіткен тізім негізінде бас мемлекеттік және ветеринариялық-санитариялық инспекторлар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Ветеринариялық бақылау және қадағалау комитетінің Нұр-Сұлтан, Алматы және Шымкент қалаларының, аудандардың және облыстық маңызы бар қалалардың аумақтық инспекциялары,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құжаттарды беру қағидаларын және олардың бланкілеріне қойылатын талаптарды бекіту туралы" Қазақстан Республикасы Ауыл шаруашылығы министрінің 2015 жылғы 21 мамырдағы № 7-1/453 бұйрығы. Нормативтік құқықтық актілері мемлекеттік тіркеу тізілімінде № 11898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Карантинге жатқызылған өнімді Қазақстан Республикасының аумағында тасуға карантиндік сертификат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Агроөнеркәсіптік кешендегі мемлекеттік инспекция комитетінің аумақтық инспекциялары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 карантиндік объектілерден және бөтен текті түрлерден қорғау жөніндегі қағидаларды бекіту туралы" Қазақстан Республикасы Ауыл шаруашылығы министрінің 2015 жылғы 29 маусымдағы № 15-08/590 бұйрығы. Нормативтік құқықтық актілері мемлекеттік тіркеу тізілімінде № 12032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Карантинге жатқызылған өнімді Қазақстан Республикасынан тыс жерлерге әкетуге фитосанитариялық сертификат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Агроөнеркәсіптік кешендегі мемлекеттік инспекция комитетінің аумақтық инспекциялары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АШМ Агроөнеркәсіптік кешендегі мемлекеттік инспекция комитетінің аумақтық инспекциялары,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 карантиндік объектілерден және бөтен текті түрлерден қорғау жөніндегі қағидаларды бекіту туралы" Қазақстан Республикасы Ауыл шаруашылығы министрінің 2015 жылғы 29 маусымдағы № 15-08/590 бұйрығы. Нормативтік құқықтық актілері мемлекеттік тіркеу тізілімінде № 12032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ветеринариялық-санитариялық бақылау және қадағалау объектілеріне ветеринариялық-санитариялық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мемлекеттік ветеринариялық-санитариялық инспекторы және оның орынбасары бекіткен тізім негізінде мемлекеттік ветеринариялық-санитариялық инспекторлар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құжаттарды беру қағидаларын және олардың бланкілеріне қойылатын талаптарды бекіту туралы" Қазақстан Республикасы Ауыл шаруашылығы министрінің 2015 жылғы 21 мамырдағы № 7-1/453 бұйрығы. Нормативтік құқықтық актілері мемлекеттік тіркеу тізілімінде № 11898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Селекциялық жетістікке қорғау құжатын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"Ұлттық зияткерлік меншік институты"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"Селекциялық жетістіктердің мемлекеттік тізіліміндегі селекциялық жетістіктерді тіркеу және қорғау құжаттары мен олардың телнұсқаларын беру, патенттердің күшін жою және қолданысын мерзімінен бұрын тоқтату қағидаларын бекіту туралы" Қазақстан Республикасы Әділет министрінің 2018 жылғы 29 тамыздағы № 1343 бұйрығына өзгерістер енгізу туралы" Қазақстан Республикасы Әділет министрінің 2020 жылғы 30 сәуірдегі № 19 бұйрығы. Нормативтік құқықтық актілері мемлекеттік тіркеу тізілімінде № 20575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зертханалар (сынау хаттамалары) беретін сараптама актілерін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ветеринариялық зертхана" РМК және оның филиалы, "Ветеринария бойынша ұлттық референттік орталық" РМК және оның филиалы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Ветеринариялық бақылау және қадағалау комитетінің аумақтық инспекциялары, облыстардың, Нұр-Сұлтан, Алматы және Шымкет қалаларының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"Сараптама актісін (сынақ хаттамасын) беру қағидаларын бекіту туралы" Қазақстан Республикасы Ауыл шаруашылығы министрінің 2015 жылғы 16 қаңтардағы № 7-1/19 бұйрығы. Нормативтік құқықтық актілері мемлекеттік тіркеу тізілімінде № 10410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анықтамалар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 құрған мемлекеттік ветеринариялық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 құрған мемлекеттік ветеринариялық ұйымдар,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құжаттарды беру қағидаларын және олардың бланкілеріне қойылатын талаптарды бекіту туралы" Қазақстан Республикасы Ауыл шаруашылығы министрінің 2015 жылғы 21 мамырдағы № 7-1/453 бұйрығы. Нормативтік құқықтық актілері мемлекеттік тіркеу тізілімінде № 11898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Басым дақылдардың, оның ішінде көпжылдық екпелердің өндірісін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"Өсімдік шаруашылығы өнімінің шығымдылығы мен сапасын арттыруды субсидиялау қағидаларын бекіту туралы" Қазақстан Республикасы Ауыл шаруашылығы министрінің 2020 жылғы 30 наурыздағы № 107 бұйрығы. Нормативтік құқықтық актілері мемлекеттік тіркеу тізілімінде № 20209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Тыңайтқыштар (органикалықтарды қоспағанда) құнын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"Өсімдік шаруашылығы өнімінің шығымдылығы мен сапасын арттыруды субсидиялау қағидаларын бекіту туралы" Қазақстан Республикасы Ауыл шаруашылығы министрінің 2020 жылғы 30 наурыздағы № 107 бұйрығы. Нормативтік құқықтық актілері мемлекеттік тіркеу тізілімінде № 20209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шаруашылығын дамытуды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"Өсімдік шаруашылығы өнімінің шығымдылығы мен сапасын арттыруды субсидиялау қағидаларын бекіту туралы" Қазақстан Республикасы Ауыл шаруашылығы министрінің 2020 жылғы 30 наурыздағы № 107 бұйрығы. Нормативтік құқықтық актілері мемлекеттік тіркеу тізілімінде № 20209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тауарын өндірушілерге су беру қызметтерінің құнын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тауарларын өндірушілерге су беру бойынша көрсетілетін қызметтердің құнын субсидиялау қағидаларын бекіту туралы" Қазақстан Республикасы Ауыл шаруашылығы министрінің 2015 жылғы 30 маусымдағы № 6-3/597 бұйрығы. Нормативтік құқықтық актілері мемлекеттік тіркеу тізілімінде № 12714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Асыл тұқымды мал шаруашылығын дамытуды, мал шаруашылығы өнімінің өнімділігін және сапасын арттыруды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"Асыл тұқымды мал шаруашылығын дамытуды, мал шаруашылығының өнімділігін және өнім сапасын арттыруды субсидиялау қағидаларын бекіту туралы" Қазақстан Республикасы Ауыл шаруашылығы министрінің 2019 жылғы 15 наурыздағы № 108 бұйрығы. Нормативтік құқықтық актілері мемлекеттік тіркеу тізілімінде № 18404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паспорт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 құрған мемлекеттік ветеринариялық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 құрған мемлекеттік ветеринариялық ұйымдар,"электрондық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жануарларын бірдейлендіру қағидаларын бекіту туралы" Қазақстан Республикасының Ауыл шаруашылығы министрінің 2015 жылғы 30 қаңтардағы № 7-1/68 бұйрығы. Нормативтік құқықтық актілері мемлекеттік тіркеу тізілімінде № 11127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 зиян тигізудің экономикалық шегінен жоғары зиянды және аса қауіпті зиянды организмдерге, карантинді объектілерге қарсы өңдеулер жүргізуге арналған пестицидтердің, биоагенттердің (энтомофагтардың) құнын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"Өсімдік шаруашылығы өнімінің шығымдылығы мен сапасын арттыруды субсидиялау қағидаларын бекіту туралы" Қазақстан Республикасы Ауыл шаруашылығы министрінің 2020 жылғы 30 наурыздағы № 107 бұйрығы. Нормативтік құқықтық актілері мемлекеттік тіркеу тізілімінде № 20209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Еуразиялық экономикалық комиссия алқасының шешіміне сәйкес тіркеу (ұсақмөлдекті және өндірістік) сынақтарын және (немесе) ғылыми-зерттеулер жүргізу үшін өсімдіктерді қорғаудың тіркелмеген құралдарының (пестицидтердің) үлгілерін әкелуге арналған қорытынды (рұқсат құжаты)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Агроөнеркәсіптік кешендегі мемлекеттік инспекция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"Еуразиялық экономикалық комиссия алқасының шешіміне сәйкес тіркеу (ұсақмөлдекті және өндірістік) сынақтарын және (немесе) ғылыми зерттеулер жүргізу үшін өсімдіктерді қорғаудың тіркелмеген құралдарының (пестицидтердің) үлгілерін әкелуге арналған қорытынды (рұқсат құжаты) беру" мемлекеттік көрсетілетін қызмет стандартын бекіту туралы" Қазақстан Республикасы Ауыл шаруашылығы министрінің 2015 жылғы 15 шілдедегі № 15-02/654 бұйрығы. Нормативтік құқықтық актілері мемлекеттік тіркеу тізілімінде № 12088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Ғылыми-зерттеу мақсатында карантиндік объектілерді (карантиндік зиянды организмдерді) әкелуді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Агроөнеркәсіптік кешендегі мемлекеттік инспекция комитетінің аумақтық инспекциялары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 карантиндік объектілерден және бөтен текті түрлерден қорғау жөніндегі қағидаларды бекіту туралы" Қазақстан Республикасы Ауыл шаруашылығы министрінің 2015 жылғы 29 маусымдағы № 15-08/590 бұйрығы. Нормативтік құқықтық актілері мемлекеттік тіркеу тізілімінде № 12032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Агроөнеркәсіптік кешен саласындағы дайындаушы ұйымдарға есептелген қосылған құн салығы шегінде бюджетке төленген қосылған құн салығының сомасын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"Агроөнеркәсіптік кешен саласындағы дайындаушы ұйымдарға есептелген қосылған құн салығы шегінде бюджетке төленген қосылған құн салығы сомасын субсидиялау қағидаларын бекіту туралы" Қазақстан Республикасы Ауыл шаруашылығы министрінің 2015 жылғы 30 наурыздағы № 9-3/271 бұйрығы. Қазақстан Республикасының нормативтік құқықтық актілері мемлекеттік тізілімінде № 11008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Агроөнеркәсіптік кешен саласындағы дайындаушы ұйымдарды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"Агроөнеркәсіптік кешен саласындағы дайындаушы ұйымдарды аккредиттеу қағидаларын бекіту туралы" Қазақстан Республикасы Ауыл шаруашылығы министрінің 2015 жылғы 30 наурыздағы № 9-3/278 бұйрығына өзгеріс енгізу туралы Қазақстан Республикасы Ауыл шаруашылығы министрінің 2020 жылғы 8 шілдедегі № 215 бұйрығы. Нормативтік құқықтық актілері мемлекеттік тіркеу тізілімінде № 20944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Агроөнеркәсіптік кешен субъектілерін қаржылық сауықтыру жөніндегі бағыт шеңберінде кредиттік және лизингтік міндеттемелер бойынша сыйақы мөлшерлемелерін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"Агроөнеркәсіптік кешен субъектілерін қаржылық сауықтыру жөніндегі бағыт шеңберінде кредиттік және лизингтік міндеттемелер бойынша сыйақы мөлшерлемелерін субсидиялау қағидаларын бекіту туралы" Қазақстан Республикасы Ауыл шаруашылығы министрінің 2016 жылғы 5 мамырдағы № 205 бұйрығы. Қазақстан Республикасының нормативтік құқықтық актілері мемлекеттік тізілімінде № 13876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Инвестициялық салымдар кезінде агроөнеркәсіптік кешен субъектісі шеккен шығыстардың бір бөлігін өтеу бойынша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"Инвестициялық салымдар кезінде агроөнеркәсіптік кешен субъектісі шеккен шығыстардың бір бөлігін өтеу бойынша субсидиялау қағидаларын бекіту туралы" Қазақстан Республикасы Ауыл шаруашылығы министрінің м.а. 2018 жылғы 23 шілдедегі № 317 бұйрығы. Нормативтік құқықтық актілері мемлекеттік тіркеу тізілімінде № 17320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Агроөнеркәсіптік кешен субъектілерінің қарыздарын кепілдендіру мен сақтандыру шеңберінде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"Агроөнеркәсіптік кешен субъектілерінің қарыздарын кепілдендіру мен сақтандыру шеңберінде субсидиялау қағидаларын бекіту туралы" Қазақстан Республикасы Ауыл шаруашылығы министрінің 2015 жылғы 30 қаңтардағы № 9-1/71 бұйрығы. Нормативтік құқықтық актілері мемлекеттік тіркеу тізілімінде № 12183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жануарларын бірдейлендіруді жүргізу үшін лазерлік станцияларды, бұйымдарды (құралдарды) және атрибуттарды және оларды өндірушілерді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Процессингтік орталық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жануарларын бірдейлендіруді жүргізу үшін лазерлік станцияларды, бұйымдарды (құралдарды) және атрибуттарды және оларды өндірушілерді тіркеу қағидаларын бекіту туралы" Қазақстан Республикасы Ауыл шаруашылығы министрінің 2015 жылғы 21 шілдедегі № 7-1/678 бұйрығы. Нормативтік құқықтық актілері мемлекеттік тіркеу тізілімінде № 11926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кооперативтерінің тексеру одақтарының ауыл шаруашылығы кооперативтерінің ішкі аудитін жүргізуге арналған шығындарын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кооперативтерінің тексеру одақтарының ауыл шаруашылығы кооперативтерінің ішкі аудитін жүргізуге арналған шығындарын субсидиялау қағидаларын бекіту туралы" Қазақстан Республикасы Ауыл шаруашылығы министрінің 2015 жылғы 8 желтоқсандағы № 1-1/1069 бұйрығы. Қазақстан Республикасының нормативтік құқықтық актілері мемлекеттік тізілімінде № 12677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Өңдеуші кәсіпорындардың ауылшаруашылық өнімін тереңдете өңдеп өнім өндіруі үшін оны сатып алу шығындарын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"Өңдеуші кәсіпорындардың ауылшаруашылық өнімін тереңдете өңдеп өнім өндіруі үшін оны сатып алу шығындарын субсидиялау қағидаларын бекіту туралы" Қазақстан Республикасы Ауыл шаруашылығы министрінің 2014 жылғы 26 қарашадағы № 3-2/615 бұйрығы. Нормативтік құқықтық актілері мемлекеттік тіркеу тізілімінде № 10087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Акваөсіру (балық өсіру шаруашылығы) өнімділігін және өнім сапасын арттыруды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"Акваөсіру (балық өсіру шаруашылығы) өнімділігін және өнім сапасын арттыруды субсидиялау қағидаларын бекіту туралы" Қазақстан Республикасы Премьер-Министрінің орынбасары – Қазақстан Республикасы Ауыл шаруашылығы министрінің 2018 жылғы 4 қазандағы № 408 бұйрығы. Нормативтік құқықтық актілері мемлекеттік тіркеу тізілімінде № 17583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Микроқаржы ұйымдарының операциялық шығыстарын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нәтижелі жұмыспен қамтуды және жаппай кәсіпкерлікті дамытудың 2017-2021 жылдарға арналған мемлекеттік бағдарламасын іске асыру жөніндегі кейбір шаралар туралы" Қазақстан Республикасы Премьер-Министрінің орынбасары – Қазақстан Республикасы Ауыл шаруашылығы министрінің 2018 жылғы 27 қарашадағы № 477 бұйрығы. Нормативтік құқықтық актілері мемлекеттік тіркеу тізілімінде № 17812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Микрокредиттерге кепілдік беру жөніндегі комиссия</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нәтижелі жұмыспен қамтуды және жаппай кәсіпкерлікті дамытудың 2017-2021 жылдарға арналған мемлекеттік бағдарламасын іске асыру жөніндегі кейбір шаралар туралы" Қазақстан Республикасы Премьер-Министрінің орынбасары – Қазақстан Республикасы Ауыл шаруашылығы министрінің 2018 жылғы 27 қарашадағы № 477 бұйрығы. Нормативтік құқықтық актілері мемлекеттік тіркеу тізілімінде № 17812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препараттарды, жемшөп қоспаларын байқаудан өткізу және тіркеу сынақтарынан өткізу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 бойынша ұлттық референттік орталық"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Ветеринариялық бақылау және қадағалау комитеті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препараттарды, жемшөп қоспаларын байқаудан өткізу және тіркеу сынақтарынан өткізу қағидаларын бекіту туралы" Қазақстан Республикасы Ауыл шаруашылығы министрінің 2014 жылғы 24 қарашадағы № 7-1/611 бұйрығы. Нормативтік құқықтық актілері мемлекеттік тіркеу тізілімінде № 10287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жетілдірілген ветеринариялық препараттарға, жемшөп қоспаларына нормативтік техникалық құжаттаманы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Ветеринариялық бақылау және қадағалау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Ветеринариялық бақылау және қадағалау комитеті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жетілдірілген ветеринариялық препараттарға, жемшөп қоспаларына нормативтік-техникалық құжаттаманы келісу қағидаларын бекіту туралы" Қазақстан Республикасы Ауыл шаруашылығы министрінің 2014 жылғы 28 қарашадағы № 7-1/625 бұйрығы. Қазақстан Республикасының Әділет министрлігінде 2015 жылы 19 ақпанда № 10298 тіркелді. Нормативтік құқықтық актілері мемлекеттік тіркеу тізілімінде № 10505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препараттарды, жемшөп қоспаларын мемлекеттік тіркеуді жүргізу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Ветеринарлық бақылау және қадағалау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Ветеринарлық бақылау және қадағалау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"Ветеринариялық препараттарды, жемшөп қоспаларын мемлекеттік тіркеуді жүргізу қағидаларын бекіту туралы" Қазақстан Республикасы Ауыл шаруашылығы министрінің 2015 жылғы 23 қаңтардағы № 7-1/31 бұйрығы. Нормативтік құқықтық актілері мемлекеттік тіркеу тізілімінде № 10505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Астық пен оның өңделген өнімдерін карантиндік арамшөп өсімдіктерінің тұқымдары мен жемістерін тіршілік ету қабілетінен айыруды қамтамасыз ететін технологиялар бойынша өңдеу және (немесе) сүректі қаптама материалын залалсыздандыру мен таңбалауды жүзеге асыратын объектілерге есепке алу нөмірін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Агроөнеркәсіптік кешендегі мемлекеттік инспекция комитетінің аумақтық инспекциялары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Агроөнеркәсіптік кешендегі мемлекеттік инспекция комитетінің аумақтық инспекциялары,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 карантиндік объектілерден және бөтен текті түрлерден қорғау жөніндегі қағидаларды бекіту туралы" Қазақстан Республикасы Ауыл шаруашылығы министрінің 2015 жылғы 29 маусымдағы № 15-08/590 бұйрығы. Нормативтік құқықтық актілері мемлекеттік тіркеу тізілімінде № 12032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 Ауыл шаруашылығы саласында рұқсат құжаттарын беру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 саласындағы қызметпен айналысуға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Ветеринарлық бақылау және қадағалау комитеті,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 саласындағы қызметпен айналысуға арналған лицензия беру қағидаларын бекіту туралы" Қазақстан Республикасы Ауыл шаруашылығы министрінің 2020 жылғы 2 қазандағы № 302 бұйрығы. Қазақстан Республикасының нормативтік құқықтық актілері мемлекеттік тізілімінде № 21364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Бірегей және элиталық тұқымдар, бірінші, екінші және үшінші көбейтілген тұқым өндірушілерді, тұқым өткізушілерді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"Бірегей және элиталық тұқымдар, бірінші, екінші және үшінші көбейтілген тұқым өндірушілерді, тұқым өткізушілерді аттестаттау қағидаларын бекіту туралы" Қазақстан Республикасы Ауыл шаруашылығы министрінің м.а. 2015 жылғы 27 наурыздағы № 4-2/266 бұйрығы. Қазақстан Республикасының нормативтік құқықтық актілері мемлекеттік тізілімінде № 11773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Пестицидтерді өндіру (формуляциялау), пестицидтерді өткізу, пестицидтерді аэрозольдік және фумигациялық тәсілдермен қолдануға байланысты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"Пестицидтерді (улы химикаттарды) өндіру (формуляциялау), пестицидтерді (улы химикаттарды) өткізу, пестицидтерді (улы химикаттарды) аэрозольдік және фумигациялық тәсілдермен қолдануға байланысты қызметті жүзеге асыруға лицензия беру" мемлекеттік көрсетілетін қызмет стандартын бекіту туралы" Қазақстан Республикасы Ауыл шаруашылығы министрінің 2015 жылғы 15 шілдедегі № 15-02/655 бұйрығы. Нормативтік құқықтық актілері мемлекеттік тіркеу тізілімінде № 12091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Астық қолхаттарын шығару арқылы қойма қызметі бойынша қызметтер көрсетуге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 республикалық маңызы бар қаланың және астананыңЖАО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"Астық қолхаттарын шығара отырып, қойма қызметі бойынша қызметтер көрсетуге лицензия беру" мемлекеттік көрсетілетін қызмет стандартын бекіту туралы Қазақстан Республикасы Ауыл шаруашылығы министрінің 2015 жылғы 22 мамырдағы № 4-1/468 бұйрығы. Нормативтік құқықтық актілері мемлекеттік тіркеу тізілімінде № 11625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Мақта қолхаттарын беру арқылы қойма қызметі бойынша қызметтер көрсетуге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Түркістан облысының және Шымкент қаласының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"Мақта қолхаттарын беру арқылы қойма қызметі бойынша қызметтер көрсетуге лицензия беру" мемлекеттік көрсетілетін қызмет стандартын бекіту туралы Қазақстан Республикасы Ауыл шаруашылығы министрінің 2015 жылғы 18 маусымдағы № 4-5/545 бұйрығы. Нормативтік құқықтық актілері мемлекеттік тіркеу тізілімінде № 12190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аумақтағы эпизоотиялық жағдайды бағалауды ескере отырып, орны ауыстырылатын (тасымалданатын) объектілердің экспортына, импортына және транзитіне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Бас мемлекеттік ветеринариялық-санитариялық инспекторы немесе оның орынбасарлары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аумақтағы эпизоотиялық жағдайды бағалауды ескере отырып, орны ауыстырылатын (тасымалданатын) объектілердің экспортына, импортына және транзитіне рұқсат беру қағидаларын бекіту туралы" Қазақстан Республикасы Ауыл шаруашылығы министрінің 2014 жылғы 9 желтоқсандағы № 16-04/647 бұйрығы. Нормативтік құқықтық актілері мемлекеттік тіркеу тізілімінде № 10254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Өсімдіктерді қорғау құралдарының (пестицидтерді) импортына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 Агроөнеркәсіптік кешендегі мемлекеттік инспекция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"Өсімдіктерді қорғау құралдарының (пестицидтерді) импортына лицензия беру" мемлекеттік көрсетілетін қызмет стандартын бекіту туралы Қазақстан Республикасы Премьер-Министрінің орынбасары – Қазақстан Республикасы Ауыл шаруашылығы министрінің 2018 жылғы 15 қазандағы № 422 бұйрығы. Нормативтік құқықтық актілері мемлекеттік тіркеу тізілімінде № 17898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Жабайы тірі жануарлардың, жекелеген жабайы өсетін өсімдіктердің және жабайы өсетін дәрілік шикізаттың экспортына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дүниесі және орман шаруашылығы объектілерінің экспортын лицензиялау саласындағы мемлекеттік қызметтер көрсету қағидаларын бекіту туралы" Қазақстан Республикасы Экология, геология және табиғи ресурстар министрінің 2020 жылғы 12 тамыздағы № 187 бұйрығы. Нормативтік құқықтық актілері мемлекеттік тіркеу тізілімінде № 21082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Үкіметінің 2006 жылғы 31 қазандағы № 1034 қаулысына сәйкес Қазақстан Республикасының Қызыл кітабына енгізілген сирек кездесетін және құрып кету қаупі төнген жабайы тірі жануарлар мен жабайы өсетін өсімдіктер түрлерінің экспортына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Орман шаруашылығы және жануарлар дүниесі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дүниесі және орман шаруашылығы объектілерінің экспортын лицензиялау саласындағы мемлекеттік қызметтер көрсету қағидаларын бекіту туралы"</w:t>
            </w:r>
            <w:r>
              <w:br/>
            </w:r>
            <w:r>
              <w:rPr>
                <w:rFonts w:ascii="Times New Roman"/>
                <w:b w:val="false"/>
                <w:i w:val="false"/>
                <w:color w:val="000000"/>
                <w:sz w:val="20"/>
              </w:rPr>
              <w:t>
Қазақстан Республикасы Экология, геология және табиғи ресурстар министрінің 2020 жылғы 12 тамыздағы № 187 бұйрығы. Нормативтік құқықтық актілері мемлекеттік тіркеу тізілімінде № 21082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 Өнеркәсіп, индустрия және технология</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 Отын және энергетика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(шунтталатын) электр беру желілері мен шағын станцияларды жобалауды және салуды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(шунтталатын) электр беру желілері мен шағын станцияларды жобалауды және салуды келісу" мемлекеттік көрсетілетін қызмет қағидаларын бекіту туралы" Қазақстан Республикасы Энергетика министрінің 2020 жылғы 21 мамырдағы № 201 бұйрығы. Нормативтік құқықтық актілері мемлекеттік тіркеу тізілімінде № 20727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Энергия өндіруші және энергия беруші ұйымдарға күзгі-қысқы кезеңдегі жұмысқа әзірлік паспортын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 ЭМ Атомдық және энергетикалық қадағалау мен бақылау комитетінің аумақтық бөлімшелері,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"Энергия өндіруші, энергия беруші ұйымдардың күзгі-қысқы кезеңдегі жұмысқа әзірлік паспортын алу қағидаларын бекіту туралы" Қазақстан Республикасы Энергетика министрінің 2015 жылғы 2 ақпандағы № 55 бұйрығы. Нормативтік құқықтық актілері мемлекеттік тіркеу тізілімінде № 10516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қондырғыларының техникалық жай-күйін және оларды пайдалану қауіпсіздігін бақылау үшін электр және жылу энергиясын өндіруді, беруді жүзеге асыратын ұйымдар басшыларының, мамандарының техникалық пайдалану қағидалары мен қауіпсіздік техникасы қағидаларын білуіне біліктілік тексеру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қондырғыларының техникалық жай-күйін және оларды пайдалану қауіпсіздігін бақылау үшін электр және жылу энергиясын өндіруді, беруді жүзеге асыратын ұйымдар басшыларының, мамандарының техникалық пайдалану қағидалары мен қауіпсіздік техникасы қағидаларын білуіне біліктілік тексерулер жүргізу қағидаларын бекіту туралы" Қазақстан Республикасы Энергетика министрінің 2015 жылғы 18 наурыздағы № 210 бұйрығы. Нормативтік құқықтық актілері мемлекеттік тіркеу тізілімінде № 11026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Энергия аудиторларына кандидаттарды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"Энергия аудиторларына кандидаттарды аттестаттауды жүргізу қағидаларын бекіту туралы" Қазақстан Республикасы Инвестициялар және даму министрінің 2015 жылғы 30 қарашадағы № 1123 бұйрығы. Нормативтік құқықтық актілері мемлекеттік тіркеу тізілімінде № 12587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 пайдаланылатын объектілерде жұмыс істейтін персоналды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 пайдаланылатын объектілерде жұмыс істейтін персоналды аттестаттау қағидаларын бекіту туралы"</w:t>
            </w:r>
            <w:r>
              <w:br/>
            </w:r>
            <w:r>
              <w:rPr>
                <w:rFonts w:ascii="Times New Roman"/>
                <w:b w:val="false"/>
                <w:i w:val="false"/>
                <w:color w:val="000000"/>
                <w:sz w:val="20"/>
              </w:rPr>
              <w:t>
Қазақстан Республикасы Энергетика министрінің 2016 жылғы 20 қаңтардағы № 12 бұйрығы. Нормативтік құқықтық актілері мемлекеттік тіркеу тізілімінде № 13468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01402. Технологиялар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құралдарының типін бекіту туралы сертификат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 Техникалық реттеу және метрология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құралдарының типін бекіту, оларға типін бекіту мақсаттарына арналған сынақтар, метрологиялық аттестаттау және "Өлшем құралдарының типін бекіту туралы сертификат беру" және "Өлшем құралдарын метрологиялық аттестаттау туралы сертификат беру" мемлекеттік қызметтер көрсету, өлшем құралдарының типін бекіту туралы сертификат нысанын және типті бекіту белгісінің нысанын белгілеу қағидаларын бекіту туралы" Қазақстан Республикасы Инвестициялар және даму министрінің 2018 жылғы 27 желтоқсандағы № 931 бұйрығы. Нормативтік құқықтық актілері мемлекеттік тіркеу тізілімінде № 18110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құралдарын метрологиялық аттестаттау туралы сертификат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""ҚазИнМетр" ШЖҚ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құралдарының типін бекіту, оларға типін бекіту мақсаттарына арналған сынақтар, метрологиялық аттестаттау және "Өлшем құралдарының типін бекіту туралы сертификат беру" және "Өлшем құралдарын метрологиялық аттестаттау туралы сертификат беру" мемлекеттік қызметтер көрсету, өлшем құралдарының типін бекіту туралы сертификат нысанын және типті бекіту белгісінің нысанын белгілеу қағидаларын бекіту туралы" Қазақстан Республикасы Инвестициялар және даму министрінің 2018 жылғы 27 желтоқсандағы № 931 бұйрығы. Нормативтік құқықтық актілері мемлекеттік тіркеу тізілімінде № 18110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өлшемдер жүйесі тізілімінде Тәуелсіз Мемлекеттер Достастығының елдерінде әзірленген және аттестатталған өлшемдерді орындау әдістемесін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w:t>
            </w:r>
            <w:r>
              <w:br/>
            </w:r>
            <w:r>
              <w:rPr>
                <w:rFonts w:ascii="Times New Roman"/>
                <w:b w:val="false"/>
                <w:i w:val="false"/>
                <w:color w:val="000000"/>
                <w:sz w:val="20"/>
              </w:rPr>
              <w:t>
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 Техникалық реттеу және метрология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құралдарының типін бекіту, оларға типін бекіту мақсаттарына арналған сынақтар, метрологиялық аттестаттау және "Өлшем құралдарының типін бекіту туралы сертификат беру" және "Өлшем құралдарын метрологиялық аттестаттау туралы сертификат беру" мемлекеттік қызметтер көрсету, өлшем құралдарының типін бекіту туралы сертификат нысанын және типті бекіту белгісінің нысанын белгілеу қағидаларын бекіту туралы" Қазақстан Республикасы Инвестициялар және даму министрінің 2018 жылғы 27 желтоқсандағы № 931 бұйрығы. Нормативтік құқықтық актілері мемлекеттік тіркеу тізілімінде № 18110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 Өнеркәсіп, индустрия және технологиялар саласындағы рұқсат құжаттарын беру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Экспорттық бақылауға жататын өнімнің транзитіне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ИИДМ Индустриялық даму және өнеркәсіптік қауіпсіздік комитеті, Мемлекеттік корпорация,</w:t>
            </w:r>
            <w:r>
              <w:br/>
            </w: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"Өнімнің транзитіне рұқсат беру қағидаларын бекіту туралы" Қазақстан Республикасы Инвестициялар және даму министрінің 2015 жылғы 31 наурыздағы № 384 бұйрығы. Қазақстан Республикасының Әділет министрлігінде 2015 жылы 26 қазанда № 12197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Сәйкестікті растау, тауардың шығарылған елін, Еуразиялық экономикалық одақ тауарының немесе шетел тауарының мәртебесін айқындау жөніндегі сарапшы-аудиторды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 Техникалық реттеу және метрология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реттеу саласындағы сарапшы-аудиторларды аттестаттаудың кейбір мәселелері туралы" Қазақстан Республикасы Инвестициялар және даму министрінің міндетін атқарушының 2015 жылғы 6 ақпандағы № 116 бұйрығы. Нормативтік құқықтық актілері мемлекеттік тіркеу тізілімінде № 10513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Туын және Қазақстан Республикасының Мемлекеттік Елтаңбасын жасау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 Техникалық реттеу және метрология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Туын және Қазақстан Республикасының Мемлекеттік Елтаңбасын жасау жөніндегі қызметті жүзеге асыруға лицензия беру" мемлекеттік қызмет көрсету қағидаларын бекіту туралы" Қазақстан Республикасы Сауда және интеграция министрінің 2020 жылғы 18 мамырдағы № 166-НҚ бұйрығы. Нормативтік құқықтық актілері мемлекеттік тіркеу тізілімінде № 20667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объектілерінің тіршілік циклінің кезеңдеріне байланысты жұмыстарды орындауға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саласындағы мемлекеттік көрсетілетін қызметтер қағидаларын бекіту туралы" Қазақстан Республикасы Энергетика министрінің 2020 жылғы 1 сәуірдегі № 123 бұйрығы. Нормативтік құқықтық актілері мемлекеттік тіркеу тізілімінде № 20323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материалдармен жұмыс істеу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саласындағы мемлекеттік көрсетілетін қызметтер қағидаларын бекіту туралы" Қазақстан Республикасы Энергетика министрінің 2020 жылғы 1 сәуірдегі № 123 бұйрығы. Нормативтік құқықтық актілері мемлекеттік тіркеу тізілімінде № 20323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Радиоактивті заттармен, құрамында радиоактивті заттар бар аспаптармен және қондырғылармен жұмыс істеу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саласындағы мемлекеттік көрсетілетін қызметтер қағидаларын бекіту туралы" Қазақстан Республикасы Энергетика министрінің 2020 жылғы 1 сәуірдегі № 123 бұйрығы. Нормативтік құқықтық актілері мемлекеттік тіркеу тізілімінде № 20323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Иондаушы сәуле шығаруды генерациялайтын аспаптармен және қондырғылармен жұмыс істеу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саласындағы мемлекеттік көрсетілетін қызметтер қағидаларын бекіту туралы" Қазақстан Республикасы Энергетика министрінің 2020 жылғы 1 сәуірдегі № 123 бұйрығы. Нормативтік құқықтық актілері мемлекеттік тіркеу тізілімінде № 20323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 қызметтер көрсету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саласындағы мемлекеттік көрсетілетін қызметтер қағидаларын бекіту туралы" Қазақстан Республикасы Энергетика министрінің 2020 жылғы 1 сәуірдегі № 123 бұйрығы. Нормативтік құқықтық актілері мемлекеттік тіркеу тізілімінде № 20323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Радиоактивті қалдықтармен жұмыс істеу жөніндегі қызметке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саласындағы мемлекеттік көрсетілетін қызметтер қағидаларын бекіту туралы" Қазақстан Республикасы Энергетика министрінің 2020 жылғы 1 сәуірдегі № 123 бұйрығы. Нормативтік құқықтық актілері мемлекеттік тіркеу тізілімінде № 20323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материалдарды, радиоактивті заттарды, иондаушы сәуле шығарудың радиоизотопты көздерін, радиоактивті қалдықтарды транзиттік тасымалдауды қоса алғанда, Қазақстан Республикасы аумағының шегінде тасымалдауға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саласындағы мемлекеттік көрсетілетін қызметтер қағидаларын бекіту туралы" Қазақстан Республикасы Энергетика министрінің 2020 жылғы 1 сәуірдегі № 123 бұйрығы. Нормативтік құқықтық актілері мемлекеттік тіркеу тізілімінде № 20323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Бұрынғы ядролық сынақ полигондары аумақтарында және жүргізілген ядролық сынақтардың салдарынан ластанған басқа аумақтарда қызметтерді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саласындағы мемлекеттік көрсетілетін қызметтер қағидаларын бекіту туралы" Қазақстан Республикасы Энергетика министрінің 2020 жылғы 1 сәуірдегі № 123 бұйрығы. Нормативтік құқықтық актілері мемлекеттік тіркеу тізілімінде № 20323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қондырғылар мен ядролық материалдарды физикалық қорғауға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саласындағы мемлекеттік көрсетілетін қызметтер қағидаларын бекіту туралы" Қазақстан Республикасы Энергетика министрінің 2020 жылғы 1 сәуірдегі № 123 бұйрығы. Нормативтік құқықтық актілері мемлекеттік тіркеу тізілімінде № 20323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және радиациялық қауіпсіздікті қамтамасыз етуге жауапты персоналды арнайы даярлау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саласындағы мемлекеттік көрсетілетін қызметтер қағидаларын бекіту туралы" Қазақстан Республикасы Энергетика министрінің 2020 жылғы 1 сәуірдегі № 123 бұйрығы. Нормативтік құқықтық актілері мемлекеттік тіркеу тізілімінде № 20323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Уларды өндіру, өңдеу, сатып алу, сақтау, өткізу, пайдалану, жою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"Уларды өндіру, өңдеу, сатып алу, сақтау, өткізу, пайдалану, жою жөніндегі қызметті жүзеге асыруға лицензия беру" мемлекеттік қызметті көрсету қағидаларын бекіту туралы" Қазақстан Республикасы Индустрия және инфрақұрылымдық даму министрінің 2020 жылғы 8 шілдедегі № 392 бұйрығы. Нормативтік құқықтық актілері мемлекеттік тіркеу тізілімінде № 20949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Оқ-дәрілерді, қару-жарақ пен әскери техниканы, олардың қосалқы бөлшектерін, жинақтаушы бұйымдары мен аспаптарын, сондай-ақ монтаждауды, реттеуді, жаңғыртуды, орнатуды, пайдалануды, сақтауды, жөндеуді және сервистік қызмет көрсетуді қоса алғанда, оларды өндіруге арналған арнайы материалдар мен жабдықтарды әзірлеу, өндіру, жөндеу, сатып алу және сату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"Оқ-дәрілерді, қару-жарақ пен әскери техниканы, олардың қосалқы бөлшектерін, жинақтаушы бұйымдары мен аспаптарын, сондай-ақ монтаждауды, реттеуді, жаңғыртуды, орнатуды, пайдалануды, сақтауды, жөндеуді және сервистік қызмет көрсетуді қоса алғанда, оларды өндіруге арналған арнайы материалдар мен жабдықтарды әзірлеу, өндіру, жөндеу, сатып алу және сату жөніндегі қызметті жүзеге асыруға лицензия беру" мемлекеттік қызметті көрсету қағидаларын бекіту туралы" Қазақстан Республикасы Индустрия және инфрақұрылымдық даму министрінің 2020 жылғы 24 сәуірдегі № 233 бұйрығы. Нормативтік құқықтық актілері мемлекеттік тіркеу тізілімінде № 20493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Жарылғыш және пиротехникалық заттар мен олар қолданылып жасалған бұйымдарды (азаматтықты қоспағанда) әзірлеу, өндіру, сатып алу, өткізу, сақтау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"Жарылғыш және пиротехникалық (азаматтықты қоспағанда) заттар мен оларды қолданылып жасалған бұйымдар саласындағы мемлекеттік қызметтерді көрсету қағидаларын бекіту туралы және "Жарылыс жұмыстарын жүргізуге рұқсат беру қағидаларын бекіту туралы" Қазақстан Республикасы Инвестициялар және даму министрінің 2014 жылғы 30 желтоқсандағы № 350 бұйрығына өзгерістер енгізу туралы" Қазақстан Республикасы Индустрия және инфрақұрылымдық даму министрінің 2020 жылғы 27 сәуірдегі № 234 бұйрығы. Нормативтік құқықтық актілері мемлекеттік тіркеу тізілімінде № 20561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Босатылатын оқ-дәрілерді, қару-жарақтарды, әскери техниканы, арнайы құралдарды құртып жіберу, кәдеге жарату, көму арқылы жою және қайта өңдеу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"Босатылатын оқ-дәрілерді, қару-жарақтарды, әскери техниканы, арнайы құралдарды құртып жіберу, кәдеге жарату, көму арқылы жою және қайта өңдеу жөніндегі қызметті жүзеге асыруға лицензия беру" мемлекеттік қызметті көрсету қағидаларын бекіту туралы" Қазақстан Республикасы Индустрия және инфрақұрылымдық даму министрінің м.а. 2020 жылғы 13 сәуірдегі № 197 бұйрығы. Нормативтік құқықтық актілері мемлекеттік тіркеу тізілімінде № 20414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Жекелеген тауарлар түрлерінің импортына және (немесе) экспортына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"Сауда саласында мемлекеттік қызметтер көрсету қағидаларын бекіту туралы" Қазақстан Республикасы Сауда және интеграция министрінің 2020 жылғы 16 наурыздағы № 51-НҚ </w:t>
            </w:r>
            <w:r>
              <w:rPr>
                <w:rFonts w:ascii="Times New Roman"/>
                <w:b w:val="false"/>
                <w:i w:val="false"/>
                <w:color w:val="000000"/>
                <w:sz w:val="20"/>
              </w:rPr>
              <w:t>бұйрығы</w:t>
            </w:r>
            <w:r>
              <w:rPr>
                <w:rFonts w:ascii="Times New Roman"/>
                <w:b w:val="false"/>
                <w:i w:val="false"/>
                <w:color w:val="000000"/>
                <w:sz w:val="20"/>
              </w:rPr>
              <w:t>. Қазақстан Республикасының Әділет министрлігінде 2020 жылғы 18 наурызда № 20135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Экспорттық бақылауға жататын өнімді экспорттауға және импорттауға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"Өнімнің экспорты мен импортын лицензиялау қағидаларын бекіту туралы" Қазақстан Республикасы Инвестициялар және даму министрінің 2016 жылғы 13 қазандағы № 719 бұйрығы. Нормативтік құқықтық актілері мемлекеттік тіркеу тізілімінде № 14697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Өнімді Қазақстан Республикасының аумағынан тыс жерде қайта өңдеуге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"Өнімді Қазақстан Республикасының аумағынан тыс жерде өңдеуге рұқсат беру қағидаларын бекіту туралы" Қазақстан Республикасы Инвестициялар және даму министрінің 2015 жылғы 31 наурыздағы № 419 бұйрығы. Нормативтік құқықтық актілері мемлекеттік тіркеу тізілімінде № 11870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Экспорттық бақылауға жататын өнімді кері экспорттауға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ИИДМ Индустриялық даму және өнеркәсіптік қауіпсіздік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"Өнімнің кері экспортына рұқсат беру қағидаларын бекіту туралы" Қазақстан Республикасы Инвестициялар және даму министрінің 2015 жылғы 30 сәуірдегі № 539 бұйрығы. Нормативтік құқықтық актілері мемлекеттік тіркеу тізілімінде № 12450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радиациялық және ядролық физикалық қауіпсіздік сараптамасын жүзеге асыратын ұйымдарды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w:t>
            </w:r>
            <w:r>
              <w:br/>
            </w:r>
            <w:r>
              <w:rPr>
                <w:rFonts w:ascii="Times New Roman"/>
                <w:b w:val="false"/>
                <w:i w:val="false"/>
                <w:color w:val="000000"/>
                <w:sz w:val="20"/>
              </w:rPr>
              <w:t>
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радиациялық және ядролық физикалық қауіпсіздік сараптамасын жүзеге асыратын ұйымдарды аккредиттеу қағидаларын бекіту туралы" Қазақстан Республикасы Энергетика министрінің 2016 жылғы 9 ақпандағы № 45 бұйрығы. Нормативтік құқықтық актілері мемлекеттік тіркеу тізілімінде № 13538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Көліктік қаптама комплектілерінің конструкциясын бекіту, сондай-ақ басқа елдердің уәкілетті органдары бекіткен Қазақстан Республикасының аумағында оларға сертификаттар-рұқсаттар күшін қолдану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w:t>
            </w:r>
            <w:r>
              <w:br/>
            </w:r>
            <w:r>
              <w:rPr>
                <w:rFonts w:ascii="Times New Roman"/>
                <w:b w:val="false"/>
                <w:i w:val="false"/>
                <w:color w:val="000000"/>
                <w:sz w:val="20"/>
              </w:rPr>
              <w:t>
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"Көліктік қаптама комплектілерінің конструкцияларын бекіту қағидаларын бекіту туралы" Қазақстан Республикасы Энергетика министрінің 2016 жылғы 9 ақпандағы № 51 бұйрығы. Нормативтік құқықтық актілері мемлекеттік тіркеу тізілімінде № 13549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Сараптама ұйымы ұсынған ядролық, радиациялық және ядролық физикалық қауіпсіздікті қамтамасыз етуге қатысты есеп-қисаптар әдістемесін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w:t>
            </w:r>
            <w:r>
              <w:br/>
            </w:r>
            <w:r>
              <w:rPr>
                <w:rFonts w:ascii="Times New Roman"/>
                <w:b w:val="false"/>
                <w:i w:val="false"/>
                <w:color w:val="000000"/>
                <w:sz w:val="20"/>
              </w:rPr>
              <w:t>
ды тұлға</w:t>
            </w:r>
            <w:r>
              <w:br/>
            </w:r>
            <w:r>
              <w:rPr>
                <w:rFonts w:ascii="Times New Roman"/>
                <w:b w:val="false"/>
                <w:i w:val="false"/>
                <w:color w:val="000000"/>
                <w:sz w:val="20"/>
              </w:rPr>
              <w:t>
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 Атомдық және энергетикалық қадағалау мен бақылау комитеті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"Атом энергиясын пайдалану саласындағы мемлекеттік көрсетілетін қызметтер қағидаларын бекіту туралы" Қазақстан Республикасы Энергетика министрінің 2020 жылғы 1 сәуірдегі № 123 бұйрығы. Нормативтік құқықтық актілері мемлекеттік тіркеу тізілімінде № 20323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Импорттан өзгеше жағдайларда, азаматтық мақсаттағы, оның ішінде басқа тауарлардың құрамына кіріктірілген не кіретін радиоэлектрондық құралдар мен жоғары жиілікті құрылғыларды Қазақстан Республикасының аумағына әкелуге қорытындылар және (немесе) олардың импортына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Телекоммуникациялар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"Импорттан өзгеше жағдайларда, азаматтық мақсаттағы, оның ішінде басқа тауарлардың құрамына кіріктірілген не кіретін радиоэлектрондық құралдар мен жоғары жиілікті құрылғыларды Қазақстан Республикасының аумағына әкелуге қорытындылар және (немесе) олардың импортына лицензия беру" мемлекеттік қызметін көрсету қағидаларын бекіту туралы" Қазақстан Республикасының Цифрлық даму, инновациялар және аэроғарыш өнеркәсібі министрінің 2020 жылғы 30 сәуірдегі № 168/НҚ бұйрығы. Нормативтік құқықтық актілері мемлекеттік тіркеу тізілімінде № 20563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қалдықтардың экспорты мен импортына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Экологиялық реттеу және бақылау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ортаны қорғау саласындағы мемлекеттік көрсетілетін қызметтер қағидаларын бекіту туралы"</w:t>
            </w:r>
            <w:r>
              <w:br/>
            </w:r>
            <w:r>
              <w:rPr>
                <w:rFonts w:ascii="Times New Roman"/>
                <w:b w:val="false"/>
                <w:i w:val="false"/>
                <w:color w:val="000000"/>
                <w:sz w:val="20"/>
              </w:rPr>
              <w:t>
Қазақстан Республикасы Экология, геология және табиғи ресурстар министрінің 2020 жылғы 2 маусымдағы № 130 бұйрығы. Нормативтік құқықтық актілері мемлекеттік тіркеу тізілімінде № 20823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Отын-энергетикалық және минералды шикізат аудандары мен кен орындары бойынша жер қойнауы туралы ақпараттың экспортына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 Геология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"Геология және су ресурстарын пайдалану саласындағы мемлекеттік көрсетілетін қызметтерді көрсету қағидаларын бекіту туралы" Қазақстан Республикасы Экология, геология және табиғи ресурстар министрінің м.а. 2020 жылғы 22 мамырдағы № 117 бұйрығы. Нормативтік құқықтық актілері мемлекеттік тіркеу тізілімінде № 20723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 Өнеркәсіп, индустрия және технологиялар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Кепілдік міндеттемені (түпкілікті пайдаланушының сертификатын)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"Кепілдік міндеттемелерді (түпкілікті пайдаланушылар сертификаттарын) ресімдеу қағидаларын бекіту туралы" Қазақстан Республикасы Инвестициялар және даму министрінің 2015 жылғы 28 мамырдағы № 632 бұйрығына өзгерістер енгізу туралыҚазақстан Республикасы Индустрия және инфрақұрылымдық даму министрінің 2020 жылғы 9 шілдедегі № 386 бұйрығы. Нормативтік құқықтық актілері мемлекеттік тіркеу тізілімінде № 20961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Тауарларды, технологияларды, жұмыстарды, көрсетілетін қызметтерді, ақпаратты экспорттық бақылауға жататын өнімге жатқызу туралы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"Тауарларды, технологияларды, жұмыстарды, көрсетілетін қызметтерді, ақпаратты өнімге жатқызу туралы қорытынды беру" мемлекеттік қызмет көрсету қағидаларын бекіту туралы" Қазақстан Республикасы Индустрия және инфрақұрылымдық даму министрінің 2020 жылғы 10 шілдедегі № 394 бұйрығы. Нормативтік құқықтық актілері мемлекеттік тіркеу тізілімінде № 20980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өнімді тіркеу және есепке алу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өнімді тіркеу және есепке алу қағидаларын бекіту туралы" Қазақстан Республикасы Инвестициялар және даму министрі міндетін атқарушының 2015 жылғы 16 маусымдағы № 694 бұйрығына өзгерістер енгізу және Қазақстан Республикасы Инвестициялар және даму министрінің және Қазақстан Республикасы Индустрия және инфрақұрылымдық даму министрінің кейбір бұйрықтарының күші жойылды деп тану туралы" Қазақстан Республикасы Индустрия және инфрақұрылымдық даму министрінің 2020 жылғы 29 мамырдағы № 321 бұйрығы. Нормативтік құқықтық актілері мемлекеттік тіркеу тізілімінде № 20782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Индустриялық-инновациялық жобаның кешенді жоспарын әзірлеу және/немесе сараптама жасау шығындарын өтеу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"Қазақстандық индустрияны дамыту институты"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"Қазақстандық индустрияны дамыту институты"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өнімділігін арттыруға және аумақтық кластерлерді дамытуға бағытталған индустриялық-инновациялық қызмет субъектілеріне мемлекеттік қолдау шараларын ұсыну қағидаларын бекіту туралы" Қазақстан Республикасы Инвестициялар және даму министрінің 2015 жылғы 9 желтоқсандағы № 1194 бұйрығы. Нормативтік құқықтық актілері мемлекеттік тіркеу тізілімінде № 12640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Технологияларды коммерцияландыруға арналған инновациялық гранттарды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"Инжиниринг және технологиялар трансферті отралыы"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"Инжиниринг және технологиялар трансферті орталығы"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"Технологияларды коммерцияландыруға инновациялық гранттар беру қағидаларын бекіту туралы" Қазақстан Республикасы Инвестициялар және даму министрінің 2015 жылғы 9 желтоқсандағы № 1192 бұйрығы. Нормативтік құқықтық актілері мемлекеттік тіркеу тізілімінде № 13062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Инвестицияларды жүзеге асыруды және инвестициялық преференциялар беруді көздейтін инвестициялық жобаны іске асыруға инвестициялық келісімшарт жасасу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 Инвестициялар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"Инвестициялық преференцияларды беруге арналған өтінімді қабылдау, тіркеу және қарау қағидаларын бекіту туралы" Қазақстан Республикасы Инвестициялар және даму министрінің м.а. 2015 жылғы 30 желтоқсандағы № 1281 бұйрығы. Нормативтік құқықтық актілері мемлекеттік тіркеу тізілімінде № 12780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 тау-кен металлургия, химия, фармацевтика, ағаш өңдеу өнеркәсібі салаларында, сондай-ақ машина жасау және құрылыс индустриясында тауарларды Еуразиялық экономикалық одақтың кедендік аумағында/аумағынан тыс қайта өңдеудің және ішкі тұтыну үшін қайта өңдеудің шарттары туралы құжатты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 тау-кен металлургия, химия, фармацевтика, ағаш өңдеу өнеркәсібі салаларында, сондай-ақ машина жасау және құрылыс индустриясында тауарларды Еуразиялық экономикалық одақтың кедендік аумағында/аумағынан тыс қайта өңдеудің және ішкі тұтыну үшін қайта өңдеудің шарттары туралы құжатты беру" мемлекеттік қызметті көрсетудің қағидаларын бекіту туралы" Қазақстан Республикасы Индустрия және инфрақұрылымдық даму министрінің 2020 жылғы 22 сәуірдегі № 219 бұйрығы. Нормативтік құқықтық актілері мемлекеттік тіркеу тізілімінде № 20482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Еуразиялық экономикалық одақтың кедендік аумағы арқылы қауіпті қалдықтардың транзитіне Еуразиялық экономикалық одаққа мүше мемлекеттердің уәкілетті органының қорытындысы</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ЭГТРМ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"Еуразиялық экономикалық одақтың кедендік аумағы арқылы қауіпті қалдықтардың транзитіне Еуразиялық экономикалық одаққа мүше мемлекеттердің уәкілетті органының қорытындысы" мемлекеттік көрсетілетін қызмет қағидаларын бекіту туралы" Қазақстан Республикасы Экология, геология және табиғи ресурстар министрінің м.а. 2020 жылғы 15 маусымдағы № 145 бұйрығы. Нормативтік құқықтық актілері мемлекеттік тіркеу тізілімінде № 20875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техникалық құрылғыларды есепке қою және есептен шығару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комитетінің аумақтық департаменттері,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техникалық құрылғыларды есепке қою және есептен шығару" мемлекеттік қызмет көрсету қағидаларын бекіту және Қазақстан Республикасы Инвестициялар және даму министрінің және Қазақстан Республикасы Индустрия және инфрақұрылымдық даму министрінің кейбір бұйрықтарының күші жойылды деп тану туралы" Қазақстан Республикасы Индустрия және инфрақұрылымдық даму министрінің 2020 жылғы 24 сәуірдегі № 229 бұйрығы. Нормативтік құқықтық актілері мемлекеттік тіркеу тізілімінде № 20497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Шетелде шығарылған стандарттық үлгіні қолдануға рұқсат ету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 Техникалық реттеу және метрология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үлгінің типін бекіту және өлшем бірлігін қамтамасыз ету мемлекеттік жүйесінің тізілімінде тіркеу және "Шетелде шығарылған стандарттық үлгіні қолдануға рұқсат ету" және "Мемлекеттік стандарттық үлгіні бекіту" мемлекеттік қызметті көрсету қағидаларын бекіту туралы" Қазақстан Республикасы Инвестициялар және даму министрінің 2018 жылғы 27 желтоқсандағы № 933 бұйрығы. Нормативтік құқықтық актілері мемлекеттік тіркеу тізілімінде № 18106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стандарттық үлгіні бекіту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 Техникалық реттеу және метрология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үлгінің типін бекіту және өлшем бірлігін қамтамасыз ету мемлекеттік жүйесінің тізілімінде тіркеу және "Шетелде шығарылған стандарттық үлгіні қолдануға рұқсат ету" және "Мемлекеттік стандарттық үлгіні бекіту" мемлекеттік қызметті көрсету қағидаларын бекіту туралы" Қазақстан Республикасы Инвестициялар және даму министрінің 2018 жылғы 27 желтоқсандағы № 933 бұйрығы. Нормативтік құқықтық актілері мемлекеттік тіркеу тізілімінде № 18106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Ағаштарды кесуге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"Жасыл екпелерді күтіп-ұстаудың және қорғаудың үлгілік қағидаларын, қалалар мен елді мекендердің аумақтарын абаттандырудың қағидаларын және "Ағаштарды кесуге рұқсат беру" мемлекеттік қызмет көрсету қағидаларын бекіту туралы" Қазақстан Республикасы Ұлттық экономика министрінің 2015 жылғы 20 наурыздағы № 235 бұйрығы. Нормативтік құқықтық актілері мемлекеттік тіркеу тізілімінде № 10886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 Мұнай-газ саласы</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01501. Мұнай-газ саласындағы рұқсат ету құжаттарын беру</w:t>
            </w:r>
            <w:r>
              <w:br/>
            </w:r>
            <w:r>
              <w:rPr>
                <w:rFonts w:ascii="Times New Roman"/>
                <w:b w:val="false"/>
                <w:i w:val="false"/>
                <w:color w:val="000000"/>
                <w:sz w:val="20"/>
              </w:rPr>
              <w:t>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Шикі газды факелде жағуға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"Шикі газды факелде жағуға рұқсат беру қағидаларын бекіту туралы" Қазақстан Республикасы Энергетика министрінің 2018 жылғы 25 сәуірдегі № 140 бұйрығы. Нормативтік құқықтық актілері мемлекеттік тіркеу тізілімінде № 16902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Теңіздегі объектілерді құруға және орналастыруға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"Көмірсутектерді барлауды және (немесе) өндіруді жүргізу кезінде пайдаланылатын теңіз объектілерін теңізде және ішкі су айдындарында құру, орналастыру және пайдалану қағидаларын бекіту туралы" Қазақстан Республикасы Энергетика министрінің 2018 жылғы 28 сәуірдегі № 151 бұйрығы. Нормативтік құқықтық актілері мемлекеттік тіркеу тізілімінде № 17066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Көмірсутектер саласындағы тау-кен өндірістерін (көмірсутектер), мұнай-химия өндірістерін жобалауға (технологиялық) және (немесе) пайдалануға, магистральдық газ құбырларын, мұнай құбырларын, мұнай өнімдері құбырларын пайдалануға арналған лицензия</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"Көмірсутектер саласындағы тау-кен өндірістерін (көмірсутектер), мұнай-химия өндірістерін жобалауға (технологиялық) және (немесе) пайдалануға, магистральдық газ құбырларын, мұнай құбырларын, мұнай өнімдері құбырларын пайдалануға арналған лицензия" мемлекеттік қызмет көрсету қағидаларын бекіту туралы" Қазақстан Республикасы Энергетика министрінің 2020 жылғы 10 сәуірдегі № 139 бұйрығы. Нормативтік құқықтық актілері мемлекеттік тіркеу тізілімінде № 20383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 желісі ұйымдарын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ЭМ </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 желісі ұйымдарын аккредиттеудің кейбір мәселелері туралы" Қазақстан Республикасы Энергетика министрінің 2014 жылғы 27 қарашадағы № 153 бұйрығы. Нормативтік құқықтық актілері мемлекеттік тіркеу тізілімінде № 10135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 Салықтық әкімшілендіру, бухгалтерлік есеп және қаржылық есеп, аудиторлық қызмет</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 Салықтық әкімшілендіру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Есебі мемлекеттік кірістер органында жүргізілетін берешектің жоқ (бар) екендігі туралы мәліметтерді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шоттарын жүргізу қағидаларын бекіту туралы" Қазақстан Республикасы Қаржы министрінің 2018 жылғы 27 ақпандағы № 306 бұйрығы. Нормативтік құқықтық актілері мемлекеттік тіркеу тізілімінде № 16601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Республикасындағы көздерден алынған кірістердің және ұстап қалған (төленген) салықтардың сомалары туралы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аудандар, қалалар және қалалардағы аудандар бойынша, арнайы экономикалық аймақтардың аумақтарындағы Қаржымині Мемлекеттік кірістер комитетінің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ҚР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xml:space="preserve">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резинденттігін растау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ҚР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өніміне (шарап материалы, сыра мен сыра сусынын қоспағанда) есепке алу-бақылау таңбаларын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Банкінің Банкнот фабрикасы" ШЖҚ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Банкінің Банкнот фабрикасы" ШЖҚ РМК</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"Акциздік және есепке алу-бақылау маркаларын алу, есепке алу, сақтау, беру және импорттаушылардың Қазақстан Республикасына алкоголь өнімін импорттау кезінде есепке алу-бақылау маркаларын нысаналы пайдалану туралы міндеттемесін, есебін ұсыну, сондай-ақ осындай міндеттемені есепке алу қағидаларын және қамтамасыз ету мөлшерін бекіту туралы" Қазақстан Республикасы Қаржы министрінің 2018 жылғы 8 ақпандағы № 144 бұйрығына өзгерістер енгізу туралы" Қазақстан Республикасы Қаржы министрінің 2020 жылғы 2 маусымдағы № 561 бұйрығы. Нормативтік құқықтық актілері мемлекеттік тіркеу тізілімінде № 20819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 бұйымдарына акциздік таңбалар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Банкінің Банкнот фабрикасы" ШЖҚ РМК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Банкінің Банкнот фабрикасы" ШЖҚ РМК</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"Акциздік және есепке алу-бақылау маркаларын алу, есепке алу, сақтау, беру және импорттаушылардың Қазақстан Республикасына алкоголь өнімін импорттау кезінде есепке алу-бақылау маркаларын нысаналы пайдалану туралы міндеттемесін, есебін ұсыну, сондай-ақ осындай міндеттемені есепке алу қағидаларын және қамтамасыз ету мөлшерін бекіту туралы" Қазақстан Республикасы Қаржы министрінің 2018 жылғы 8 ақпандағы № 144 бұйрығына өзгерістер енгізу туралы" Қазақстан Республикасы Қаржы министрінің 2020 жылғы 2 маусымдағы № 561 бұйрығы. Нормативтік құқықтық актілері мемлекеттік тіркеу тізілімінде № 20819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Салықтық есептілікті ұсынуын тоқтата тұру (ұзарту, қайта бастау)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Бақылау-касса машиналарының мемлекеттік тізіліміне бақылау-касса машиналарының жаңа модельдерін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"Бақылау-касса машиналарын қолданудың кейбір мәселелері туралы" Қазақстан Республикасы Қаржы министрінің 2018 жылғы 16 ақпандағы № 208 бұйрығы. Нормативтік құқықтық актілері мемлекеттік тіркеу тізілімінде № 16508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Салықтық есептілікті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Салықтық есептілікті кері қайтарып алу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Салықтарды, бюджетке төленетін төлемдерді, өсімпұл мен айыппұлдарды есепке жатқызуды және қайтаруды жүргізу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Бюджеттен қосылған құн салығын қайтару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"Қосылған құн салығының асып кетуін қайтару қағидаларын бекіту туралы" Қазақстан Республикасы Қаржы министрінің 2018 жылғы 19 наурыздағы № 391 бұйрығы. Нормативтік құқықтық актілері мемлекеттік тіркеу тізілімінде № 16669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Төлем көзінен ұсталған табыс салығын қайтару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Қаржымині Мемлекеттік кірістер комитетінің облыстар, Нұр-Сұлтан, Алматы және Шымкент қалалары бойынша аумақтық органдары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Салықтарды және (немесе) төлемақыларды төлеу бойынша салықтық міндеттемені орындау мерзімдерін өзгерту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комитетінің аудандар, қалалар және қалалардағы аудандар бойынша, арнайы экономикалық аймақтардың аумақтарындағы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Қаржыминінің Мемлекеттік кірістер комитетінің аудандар, қалалар және қалалардағы аудандар бойынша, арнайы экономикалық аймақтардың аумақтарындағы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Еуразиялық экономикалық одаққа тауарларды экспорттау (импорттау) кезінде салық нысандарын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Бақылау-касса машиналарын (БКМ) есепке қою және есептен шығару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"Бақылау-касса машиналарын қолданудың кейбір мәселелері туралы" Қазақстан Республикасы Қаржы министрінің 2018 жылғы 16 ақпандағы № 208 бұйрығы. Нормативтік құқықтық актілері мемлекеттік тіркеу тізілімінде № 16508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Әкімшінің (уақытша әкімшінің, оңалтушы, уақытша және банкроттықты басқарушының) қызметін жүзеге асыру құқығына үміткер адамдардың біліктілік емтиханын өткізу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емтиханын өткізу қағидаларын бекіту туралы" Қазақстан Республикасы Премьер-Министрінің Орынбасары – Қазақстан Республикасы Қаржы министрінің 2014 жылғы 28 сәуірдегі № 191 бұйрығына өзгерістер енгізу туралы</w:t>
            </w:r>
            <w:r>
              <w:br/>
            </w:r>
            <w:r>
              <w:rPr>
                <w:rFonts w:ascii="Times New Roman"/>
                <w:b w:val="false"/>
                <w:i w:val="false"/>
                <w:color w:val="000000"/>
                <w:sz w:val="20"/>
              </w:rPr>
              <w:t>
Қазақстан Республикасы Қаржы министрінің 2020 жылғы 30 мамырдағы № 549 бұйрығы. Нормативтік құқықтық актілері мемлекеттік тіркеу тізілімінде № 20803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Бюджетпен есеп айырысулар жай-күйі туралы, сондай-ақ әлеуметтік төлемдер бойынша жеке шоттан үзінді көшірме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комитетінің аудандар, қалалар және қалалардағы аудандар бойынша, арнайы экономикалық аймақтардың аумақтарындағы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шоттарын жүргізу қағидаларын бекіту туралы" Қазақстан Республикасы Қаржы министрінің 2018 жылғы 27 ақпандағы № 306 бұйрығы. Нормативтік құқықтық актілері мемлекеттік тіркеу тізілімінде № 16601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01602. Бухгалтерлік есеп және қаржылық есептілік</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Бухгалтерлердің кәсіби ұйымын аккредиттеу туралы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Ішкі мемлекеттік аудит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ұйымдарды, сертификаттау жөніндегі ұйымдарды аккредиттеу қағидаларын бекіту туралы"</w:t>
            </w:r>
            <w:r>
              <w:br/>
            </w:r>
            <w:r>
              <w:rPr>
                <w:rFonts w:ascii="Times New Roman"/>
                <w:b w:val="false"/>
                <w:i w:val="false"/>
                <w:color w:val="000000"/>
                <w:sz w:val="20"/>
              </w:rPr>
              <w:t>
Қазақстан Республикасы Қаржы министрінің 2015 жылғы 16 наурыздағы № 175 бұйрығы. Нормативтік құқықтық актілері мемлекеттік тіркеу тізілімінде № 10703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Бухгалтерлерді кәсіби сертификаттау бойынша ұйымдарды аккредиттеу туралы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Ішкі мемлекеттік аудит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ұйымдарды, сертификаттау жөніндегі ұйымдарды аккредиттеу қағидаларын бекіту туралы"</w:t>
            </w:r>
            <w:r>
              <w:br/>
            </w:r>
            <w:r>
              <w:rPr>
                <w:rFonts w:ascii="Times New Roman"/>
                <w:b w:val="false"/>
                <w:i w:val="false"/>
                <w:color w:val="000000"/>
                <w:sz w:val="20"/>
              </w:rPr>
              <w:t>
Қазақстан Республикасы Қаржы министрінің 2015 жылғы 16 наурыздағы № 175 бұйрығы. Нормативтік құқықтық актілері мемлекеттік тіркеу тізілімінде № 10703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01603. Аудиторлық қызмет</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аудиторлық ұйымдарды аккредиттеу туралы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Ішкі мемлекеттік аудит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аудиторлық ұйымдарды аккредиттеу қағидаларын бекіту туралы"</w:t>
            </w:r>
            <w:r>
              <w:br/>
            </w:r>
            <w:r>
              <w:rPr>
                <w:rFonts w:ascii="Times New Roman"/>
                <w:b w:val="false"/>
                <w:i w:val="false"/>
                <w:color w:val="000000"/>
                <w:sz w:val="20"/>
              </w:rPr>
              <w:t>
Қазақстан Республикасы Қаржы министрінің 2006 жылғы 18 шілдедегі № 265 Бұйрығы. Нормативтік құқықтық актілері мемлекеттік тіркеу тізілімінде № 4336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Аудиторлық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Ішкі мемлекеттік аудит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"Аудиторлық қызметті жүзеге асыруға лицензия беру" мемлекеттік қызмет көрсету қағидасын бекіту туралы"</w:t>
            </w:r>
            <w:r>
              <w:br/>
            </w:r>
            <w:r>
              <w:rPr>
                <w:rFonts w:ascii="Times New Roman"/>
                <w:b w:val="false"/>
                <w:i w:val="false"/>
                <w:color w:val="000000"/>
                <w:sz w:val="20"/>
              </w:rPr>
              <w:t>
Қазақстан Республикасы Премьер-Министрінің Бірінші орынбасары - Қазақстан Республикасы Қаржы министрінің 2020 жылғы 30 наурыздағы № 336 бұйрығы. Нормативтік құқықтық актілері мемлекеттік тіркеу тізілімінде № 20212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 Қаржы нарығын және қаржы ұйымдарын мемлекеттік реттеу, бақылау және қадағалау</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 Банктер қызметі саласында рұқсат беру құжаттарын беру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Банктің және (немесе) сақтандыру (қайта сақтандыру) ұйымының және (немесе) инвестициялық портфелді басқарушының және (немесе) банк және (немесе) сақтандыру холдингінің ірі қатысушысы мәртебесін иеленуге келісім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"Банктің, банк холдингінің ірі қатысушысы, сақтандыру (қайта сақтандыру) ұйымының, сақтандыру холдингінің ірі қатысушысы, инвестициялық портфельді басқарушының ірі қатысушысы мәртебесін иеленуге келісім беру, оны кері қайтарып алу қағидаларын және көрсетілген келісімді алу үшін табыс етілетін құжаттарға қойылатын талаптарды бекіту туралы" Қазақстан Республикасының Ұлттық Банкі Басқармасының 2012 жылғы 24 ақпандағы № 67 қаулысы. Нормативтік құқықтық актілері мемлекеттік тіркеу тізілімінде 2012 жылы 11 сәуірде № 7552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Банкті, Қазақстан Республикасының бейрезиденті-банктің филиалын ашуға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 ашуға рұқсат беру қағидалары мен оған рұқсат беруден бас тарту негіздерін, Банк операцияларын, сондай-ақ банктердің жүзеге асыратын өзге де операцияларын және бағалы қағаздар нарығындағы қызметті лицензиялау қағидаларын бекіту туралы" Қазақстан Республикасының Қаржы нарығын реттеу және дамыту агенттігі Басқармасының 2020 жылғы 30 наурыздағы № 36 қаулысы. Нормативтік құқықтық актілері мемлекеттік тіркеу тізілімінде № 20228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Банктерге, Қазақстан Республикасының бейрезиденті- банктердің филиалдарына банктік және өзге операцияларды жүргізуге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 ашуға рұқсат беру қағидалары мен оған рұқсат беруден бас тарту негіздерін, Банк операцияларын, сондай-ақ банктердің жүзеге асыратын өзге де операцияларын және бағалы қағаздар нарығындағы қызметті лицензиялау қағидаларын бекіту туралы" Қазақстан Республикасының Қаржы нарығын реттеу және дамыту агенттігі Басқармасының 2020 жылғы 30 наурыздағы № 36 қаулысы. Нормативтік құқықтық актілері мемлекеттік тіркеу тізілімінде № 20228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 операцияларының жекелеген түрлерін жүзеге асыратын ұйымдарға банк операцияларына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 операцияларының жекелеген түрлерін жүзеге асыратын ұйымдар жүзеге асыратын банк операцияларын лицензиялау қағидаларын, Банк операцияларының жекелеген түрлерін жүзеге асыратын ұйымдардың банк операцияларын жүргізу бойынша біліктілік талаптарын және оларға сәйкестікті растайтын құжаттардың тізбесін бекіту туралы" Қазақстан Республикасы Қаржы нарығын және қаржы ұйымдарын реттеу мен қадағалау агенттігі Басқармасының 2007 жылғы 25 маусымдағы № 168 Қаулысы. Нормативтік құқықтық актілері мемлекеттік тіркеу тізілімінде № 4873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Ислам банктері, Қазақстан Республикасының бейрезиденті-ислам банктерінің филиалдары жүзеге асыратын банктік және өзге операцияларды жүргізуге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 ашуға рұқсат беру қағидалары мен оған рұқсат беруден бас тарту негіздерін, Банк операцияларын, сондай-ақ банктердің жүзеге асыратын өзге де операцияларын және бағалы қағаздар нарығындағы қызметті лицензиялау қағидаларын бекіту туралы" Қазақстан Республикасының Қаржы нарығын реттеу және дамыту агенттігі Басқармасының 2020 жылғы 30 наурыздағы № 36 қаулысы. Нормативтік құқықтық актілері мемлекеттік тіркеу тізілімінде № 20228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Банктің және (немесе) банк холдингінің еншілес ұйым құруына немесе сатып алуына және (немесе) банктің және (немесе) банк холдингінің ұйымдардың жарғылық капиталына қомақты қатысуына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"Банкке және (немесе) банк холдингіне еншілес ұйымды құруға немесе сатып алуға, бас банктің күмәнді және үмітсіз активтерін сатып алатын еншілес ұйымды банктің құруына немесе сатып алуына, банктің және (немесе) банк холдингінің ұйымдардың капиталына қомақты қатысуға рұқсатты беру, сондай-ақ банктің және (немесе) банк холдингінің еншілес ұйымды құруға, сатып алуға, банктің және (немесе) банк холдингінің ұйымдардың капиталына қомақты қатысуына рұқсатты қайтарып алу қағидаларын бекіту туралы" Қазақстан Республикасы Ұлттық Банкі Басқармасының 2017 жылғы 28 қаңтардағы № 24 қаулысына өзгерістер енгізу туралы" Қазақстан Республикасының Қаржы нарығын реттеу және дамыту агенттігі Басқармасының 2020 жылғы 30 наурыздағы № 33 қаулысы. Нормативтік құқықтық актілері мемлекеттік тіркеу тізілімінде № 20210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Банкті (банк холдингін) ерікті түрде қайта ұйымдастыруға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"Банкті (банк холдингін) ерікті түрде қайта ұйымдастыруға рұқсат беру не рұқсат беруден бас тарту, банкті ислам банкіне айналдыруға рұқсат беру және рұқсат беруден бас тарту, банктерді ерікті түрде таратуға рұқсат беру, сондай-ақ жеке тұлғалардың депозиттерін қайтару, оларды басқа банкке аудару қағидаларын бекіту туралы" Қазақстан Республикасының Қаржы нарығын реттеу және дамыту агенттігі Басқармасының 2020 жылғы 30 наурыздағы № 31 қаулысы. Нормативтік құқықтық актілері мемлекеттік тіркеу тізілімінде № 20241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Банкті ерікті түрде таратуға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"Банкті (банк холдингін) ерікті түрде қайта ұйымдастыруға рұқсат беру не рұқсат беруден бас тарту, банкті ислам банкіне айналдыруға рұқсат беру және рұқсат беруден бас тарту, банктерді ерікті түрде таратуға рұқсат беру, сондай-ақ жеке тұлғалардың депозиттерін қайтару, оларды басқа банкке аудару қағидаларын бекіту туралы"</w:t>
            </w:r>
            <w:r>
              <w:br/>
            </w:r>
            <w:r>
              <w:rPr>
                <w:rFonts w:ascii="Times New Roman"/>
                <w:b w:val="false"/>
                <w:i w:val="false"/>
                <w:color w:val="000000"/>
                <w:sz w:val="20"/>
              </w:rPr>
              <w:t>
Қазақстан Республикасының Қаржы нарығын реттеу және дамыту агенттігі Басқармасының 2020 жылғы 30 наурыздағы № 31 қаулысы. Нормативтік құқықтық актілері мемлекеттік тіркеу тізілімінде № 20241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01702. Зейнетақы қорларының қызметі саласында рұқсат құжаттарын беру</w:t>
            </w:r>
            <w:r>
              <w:br/>
            </w:r>
            <w:r>
              <w:rPr>
                <w:rFonts w:ascii="Times New Roman"/>
                <w:b w:val="false"/>
                <w:i w:val="false"/>
                <w:color w:val="000000"/>
                <w:sz w:val="20"/>
              </w:rPr>
              <w:t>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Ерікті жинақтаушы зейнетақы қорын қайта ұйымдастыруға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"Ерікті жинақтаушы зейнетақы қорын қайта ұйымдастыруға рұқсат беру және қосылатын ерікті жинақтаушы зейнетақы қорының ерікті зейнетақы жарналары есебінен зейнетақымен қамсыздандыру туралы шарттар бойынша зейнетақы активтері мен міндеттемелерін қайта ұйымдастырылған ерікті жинақтаушы зейнетақы қорына беру қағидаларын бекіту туралы" Қазақстан Республикасының Қаржы нарығын реттеу және дамыту агенттігі Басқармасының 2020 жылғы 30 наурыздағы № 39 қаулысы. Нормативтік құқықтық актілері мемлекеттік тіркеу тізілімінде № 20238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Ерікті жинақтаушы зейнетақы қорын ерікті түрде таратуға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"Ерікті зейнетақы жарналарын тарту құқығымен инвестициялық портфельді басқаруға арналған лицензияны ерікті түрде қайтару, ерікті жинақтаушы зейнетақы қорларын ерікті түрде және мәжбүрлеп таратуын жүргізу, сондай-ақ ерікті зейнетақы жарналары есебінен зейнетақымен қамсыздандыру туралы шарттар бойынша зейнетақы активтері мен міндеттемелерін беру және ерікті жинақтаушы зейнетақы қорында ерікті зейнетақы жарналарын тарту құқығымен инвестициялық портфельді басқаруға арналған лицензияның және бағалы қағаздар нарығында басқа да қызмет түрлерін жүзеге асыруға арналған лицензияның негізінде жүзеге асырылатын қызмет бойынша міндеттемелердің және қолданыстағы шарттардың жоқ екендігін растайтын құжаттар тізбесін белгілеу қағидаларын бекіту туралы" Қазақстан Республикасының Қаржы нарығын реттеу және дамыту агенттігі Басқармасының 2020 жылғы 30 наурыздағы № 38 қаулысы. Нормативтік құқықтық актілері мемлекеттік тіркеу тізілімінде № 20220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 Сақтандыру қызметтері нарығы саласында рұқсат құжаттарын беру</w:t>
            </w:r>
            <w:r>
              <w:br/>
            </w:r>
            <w:r>
              <w:rPr>
                <w:rFonts w:ascii="Times New Roman"/>
                <w:b w:val="false"/>
                <w:i w:val="false"/>
                <w:color w:val="000000"/>
                <w:sz w:val="20"/>
              </w:rPr>
              <w:t>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(қайта сақтандыру) ұйымын құруға, Қазақстан Республикасының бейрезиденті-сақтандыру (қайта сақтандыру) ұйымының филиалын ашуға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"Ерікті жинақтаушы зейнетақы қорын қайта ұйымдастыруға рұқсат беру және қосылатын ерікті жинақтаушы зейнетақы қорының ерікті зейнетақы жарналары есебінен зейнетақымен қамсыздандыру туралы шарттар бойынша зейнетақы активтері мен міндеттемелерін қайта ұйымдастырылған ерікті жинақтаушы зейнетақы қорына беру қағидаларын бекіту туралы" Қазақстан Республикасының Қаржы нарығын реттеу және дамыту агенттігі Басқармасының 2020 жылғы 30 наурыздағы № 39 қаулысы. Нормативтік құқықтық актілері мемлекеттік тіркеу тізілімінде № 20238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"Өмірді сақтандыру" саласы бойынша сақтандыру қызметін жүзеге асыруға немесе исламдық сақтандыру қызметін жүзеге асыру құқығына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"Ерікті зейнетақы жарналарын тарту құқығымен инвестициялық портфельді басқаруға арналған лицензияны ерікті түрде қайтару, ерікті жинақтаушы зейнетақы қорларын ерікті түрде және мәжбүрлеп таратуын жүргізу, сондай-ақ ерікті зейнетақы жарналары есебінен зейнетақымен қамсыздандыру туралы шарттар бойынша зейнетақы активтері мен міндеттемелерін беру және ерікті жинақтаушы зейнетақы қорында ерікті зейнетақы жарналарын тарту құқығымен инвестициялық портфельді басқаруға арналған лицензияның және бағалы қағаздар нарығында басқа да қызмет түрлерін жүзеге асыруға арналған лицензияның негізінде жүзеге асырылатын қызмет бойынша міндеттемелердің және қолданыстағы шарттардың жоқ екендігін растайтын құжаттар тізбесін белгілеу қағидаларын бекіту туралы" Қазақстан Республикасының Қаржы нарығын реттеу және дамыту агенттігі Басқармасының 2020 жылғы 30 наурыздағы № 38 қаулысы. Нормативтік құқықтық актілері мемлекеттік тіркеу тізілімінде № 20220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сақтандыру" саласы бойынша сақтандыру (қайта сақтандыру) қызметін немесе исламдық сақтандыру (қайта сақтандыру) қызметін жүзеге асыру құқығына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(қайта сақтандыру) ұйымын құруға рұқсат беру қағидаларын және шарттарын, сондай-ақ сақтандыру (қайта сақтандыру) ұйымын құруға рұқсат алу үшін ұсынылатын құжаттардың мазмұнына қойылатын талаптарды, Сақтандыру (қайта сақтандыру) қызметін және сақтандыру брокерінің қызметін лицензиялау қағидаларын, сондай-ақ лицензия алу үшін ұсынылатын құжаттардың мазмұнына қойылатын талаптарды бекіту туралы" Қазақстан Республикасы Қаржы нарығын және Қаржы ұйымдарын реттеу мен қадағалау агенттігі Басқармасының 2007 жылғы 30 сәірдегі № 122 қаулысы. Нормативтік құқықтық актілері мемлекеттік тіркеу тізілімінде № 4731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заңдарында белгіленген және сақтандырудың жекелеген сыныптары болып табылатын міндетті сақтандырудың түрлеріне немесе Қазақстан Республикасының заңдарында белгіленген және сақтандырудың жекелеген сыныптары болып табылатын міндетті сақтандырудың түрлері бойынша исламдық сақтандыру қызметін жүзеге асыру құқығына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(қайта сақтандыру) ұйымын құруға рұқсат беру қағидаларын және шарттарын, сондай-ақ сақтандыру (қайта сақтандыру) ұйымын құруға рұқсат алу үшін ұсынылатын құжаттардың мазмұнына қойылатын талаптарды, Сақтандыру (қайта сақтандыру) қызметін және сақтандыру брокерінің қызметін лицензиялау қағидаларын, сондай-ақ лицензия алу үшін ұсынылатын құжаттардың мазмұнына қойылатын талаптарды бекіту туралы" Қазақстан Республикасы Қаржы нарығын және Қаржы ұйымдарын реттеу мен қадағалау агенттігі Басқармасының 2007 жылғы 30 сәірдегі № 122 қаулысы. Нормативтік құқықтық актілері мемлекеттік тіркеу тізілімінде № 4731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 сақтандыру жөніндегі қызметке немесе исламдық қайта сақтандыру жөніндегі қызметті жүзеге асыру құқығына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(қайта сақтандыру) ұйымын құруға рұқсат беру қағидаларын және шарттарын, сондай-ақ сақтандыру (қайта сақтандыру) ұйымын құруға рұқсат алу үшін ұсынылатын құжаттардың мазмұнына қойылатын талаптарды, Сақтандыру (қайта сақтандыру) қызметін және сақтандыру брокерінің қызметін лицензиялау қағидаларын, сондай-ақ лицензия алу үшін ұсынылатын құжаттардың мазмұнына қойылатын талаптарды бекіту туралы"</w:t>
            </w:r>
            <w:r>
              <w:br/>
            </w:r>
            <w:r>
              <w:rPr>
                <w:rFonts w:ascii="Times New Roman"/>
                <w:b w:val="false"/>
                <w:i w:val="false"/>
                <w:color w:val="000000"/>
                <w:sz w:val="20"/>
              </w:rPr>
              <w:t>
Қазақстан Республикасы Қаржы нарығын және Қаржы ұйымдарын реттеу мен қадағалау агенттігі Басқармасының 2007 жылғы 30 сәірдегі № 122 қаулысы. Нормативтік құқықтық актілері мемлекеттік тіркеу тізілімінде № 4731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брокерінің қызметін жүзеге асыру құқығына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(қайта сақтандыру) ұйымын құруға рұқсат беру қағидаларын және шарттарын, сондай-ақ сақтандыру (қайта сақтандыру) ұйымын құруға рұқсат алу үшін ұсынылатын құжаттардың мазмұнына қойылатын талаптарды, Сақтандыру (қайта сақтандыру) қызметін және сақтандыру брокерінің қызметін лицензиялау қағидаларын, сондай-ақ лицензия алу үшін ұсынылатын құжаттардың мазмұнына қойылатын талаптарды бекіту туралы" Қазақстан Республикасы Қаржы нарығын және Қаржы ұйымдарын реттеу мен қадағалау агенттігі Басқармасының 2007 жылғы 30 сәірдегі № 122 қаулысы. Нормативтік құқықтық актілері мемлекеттік тіркеу тізілімінде № 4731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(қайта сақтандыру) ұйымының және (немесе) сақтандыру холдингінің еншілес ұйымды құруына немесе иеленуіне, сақтандыру (қайта сақтандыру) ұйымының және (немесе) сақтандыру холдингінің ұйымдардың капиталына қомақты қатысуына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(қайта сақтандыру) ұйымына және (немесе) сақтандыру холдингіне еншілес ұйымды құруға немесе иеленуге, ұйымдардың капиталына қомақты қатысуға рұқсат беру, еншілес ұйымды құруға, сатып алуға, ұйымдардың капиталына қомақты қатысуға рұқсатты кері қайтарып алу қағидаларын, сондай-ақ еншілес ұйымды құруға немесе иеленуге рұқсат алу үшін қажетті құжаттарға қойылатын талаптарды, Сақтандыру (қайта сақтандыру) ұйымының және (немесе) сақтандыру холдингінің ұйымдардың капиталына қомақты қатысуына рұқсат алуға өтініштің мазмұнына қойылатын талаптарды бекіту туралы" Қазақстан Республикасы Ұлттық Банкі Басқармасының 2012 жылғы 26 наурыздағы № 129 Қаулысы. Нормативтік құқықтық актілері мемлекеттік тіркеу тізілімінде № 7619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(қайта сақтандыру) ұйымын және сақтандыру холдингін ерікті қайта ұйымдастыруға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(қайта сақтандыру) ұйымының (сақтандыру холдингінің) өз еркімен қайта ұйымдастырылуына рұқсат беру не аталған рұқсатты беруден бас тарту қағидаларын бекіту туралы" Қазақстан Республикасының Ұлттық Банкі Басқармасының 2012 жылғы 24 ақпандағы № 54 қаулысы. Нормативтік құқықтық актілері мемлекеттік тіркеу тізілімінде № 7542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(қайта сақтандыру) ұйымын ерікті таратуға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"Сақтандыру (қайта сақтандыру) ұйымдарының өз еркімен таратылуына рұқсат беру не аталған рұқсатты беруден бас тарту қағидаларын бекіту туралы" Қазақстан Республикасының Қаржы нарығын реттеу және дамыту агенттігі Басқармасының 2020 жылғы 30 наурыздағы № 44 қаулысы. Нормативтік құқықтық актілері мемлекеттік тіркеу тізілімінде № 20254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бейрезиденті-сақтандыру брокерінің филиалын ашуға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(толық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 Қаржы нарығы мен қаржы ұйымдарын мемлекеттік реттеу, бақылау және қадағалау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Қолма-қол шетел валютасымен айырбастау операцияларына уәкілетті ұйымдарға берілетін лицензия</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ҰБ-ның аумақтық филиалдары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Республикасында қолма-қол шетел валютасымен айырбастау операцияларын жүзеге асыру қағидаларын бекіту туралы" Қазақстан Республикасының Ұлттық Банкі Басқармасының 2019 жылғы 4 сәуірдегі № 49 қаулысы. Нормативтік құқықтық актілері мемлекеттік тіркеу тізілімінде № 18545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 ұйымдарының, Қазақстан Республикасының бейрезиденті-банктері филиалдарының, Қазақстан Республикасының бейрезиденті-сақтандыру (қайта сақтандыру) ұйымдары филиалдарының, Қазақстан Республикасының бейрезиденті-сақтандыру брокерлері филиалдарының, банк, сақтандыру холдингтерінің, "Сақтандыру төлемдеріне кепілдік беру қоры" акционерлік қоғамының басшы қызметкерлерін тағайындауға (сайлауға) келісім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"Мінсіз іскерлік беделінің болмауы өлшемшарттарын қоса алғанда, қаржы ұйымдарының, банк, сақтандыру холдингтерінің, "Сақтандыру төлемдеріне кепілдік беру қоры" акционерлік қоғамының басшы қызметкерлерін тағайындауға (сайлауға) келісім беру қағидаларын және келісім алу үшін қажетті құжаттар тізбесін бекіту туралы" Қазақстан Республикасының Қаржы нарығын реттеу және дамыту агенттігі Басқармасының 2020 жылғы 30 наурыздағы № 43 қаулысы. Нормативтік құқықтық актілері мемлекеттік тіркеу тізілімінде № 20248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Жарияланған акциялар шығарылымын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 /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"Жарияланған акциялар шығарылымын мемлекеттік тіркеу, акциялар шығарылымы проспектісіне өзгерістерді және (немесе) толықтыруларды тіркеу, акционерлік қоғамның акцияларын орналастыру қорытындылары туралы есепті, акционерлік қоғамның орналастырылған акцияларының бір түрін осы акционерлік қоғам акцияларының басқа түріне айырбастау туралы есепті бекіту, жарияланған акциялар шығарылымының күшін жою қағидаларын, Жарияланған акциялар шығарылымын мемлекеттік тіркеу, акциялар шығарылымы проспектісіне өзгерістерді және (немесе) толықтыруларды тіркеу, акционерлік қоғамның акцияларын орналастыру қорытындылары туралы есепті, акционерлік қоғамның орналастырылған акцияларының бір түрін осы акционерлік қоғам акцияларының басқа түріне айырбастау туралы есепті бекіту үшін құжаттарға қойылатын талаптарды, Жарияланған акциялар шығарылымының күшін жоюға арналған құжаттардың тізбесін және оларға қойылатын талаптарды, Акциялар шығарылымының проспектісін, акциялар шығарылымының проспектісіне өзгерістерді және (немесе) толықтыруларды, акционерлік қоғамның акцияларын орналастыру қорытындылары туралы есепті, акционерлік қоғамның орналастырылған акцияларының бір түрін осы акционерлік қоғам акцияларының басқа түріне айырбастау туралы есепті жасау және ресімдеу қағидаларын бекіту туралы"</w:t>
            </w:r>
            <w:r>
              <w:br/>
            </w:r>
            <w:r>
              <w:rPr>
                <w:rFonts w:ascii="Times New Roman"/>
                <w:b w:val="false"/>
                <w:i w:val="false"/>
                <w:color w:val="000000"/>
                <w:sz w:val="20"/>
              </w:rPr>
              <w:t>
Қазақстан Республикасының Қаржы нарығын реттеу және дамыту агенттігі Басқармасының 2020 жылғы 30 наурыздағы № 42 қаулысы. Нормативтік құқықтық актілері мемлекеттік тіркеу тізілімінде № 20223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емес облигациялар шығарылымын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емес облигациялар шығарылымын (облигациялық бағдарламаны) мемлекеттік тіркеу, мемлекеттік емес облигациялар шығарылымы проспектісіне (облигациялық бағдарлама проспектісіне) өзгерістерді және (немесе) толықтыруларды тіркеу, мемлекеттік емес облигацияларды өтеу қорытындылары туралы хабарламаны ұсыну және қарау, мемлекеттік емес облигациялар шығарылымының күшін жою қағидаларын, Мемлекеттік емес облигациялар шығарылымын (облигациялық бағдарламаны) мемлекеттік тіркеу, мемлекеттік емес облигациялар шығарылымы проспектісіне (облигациялық бағдарлама проспектісіне) өзгерістерді және (немесе) толықтыруларды тіркеу, мемлекеттік емес облигацияларды өтеу қорытындылары туралы хабарламаны қарау үшін құжаттарға қойылатын талаптарды, Мемлекеттік емес облигациялар шығарылымының күшін жоюға арналған құжаттардың тізбесін және оларға қойылатын талаптарды, Мемлекеттік емес облигациялар шығарылымының проспектісін (облигациялық бағдарлама проспектісін), мемлекеттік емес облигациялар шығарылымының проспектісіне (облигациялық бағдарлама проспектісіне) өзгерістерді және (немесе) толықтыруларды, мемлекеттік емес облигацияларды өтеу қорытындылары туралы хабарламаны жасау және ресімдеу қағидаларын бекіту туралы" Қазақстан Республикасы Ұлттық Банкі Басқармасының 2018 жылғы 29 қазандағы № 248 қаулысы. Нормативтік құқықтық актілері мемлекеттік тіркеу тізілімінде № 17884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Инвестициялық пай қорлары пайларының шығарылымын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Акцияларды орналастыру қорытындылары туралы есепті бекіту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"Жарияланған акциялар шығарылымын мемлекеттік тіркеу, акциялар шығарылымы проспектісіне өзгерістерді және (немесе) толықтыруларды тіркеу, акционерлік қоғамның акцияларын орналастыру қорытындылары туралы есепті, акционерлік қоғамның орналастырылған акцияларының бір түрін осы акционерлік қоғам акцияларының басқа түріне айырбастау туралы есепті бекіту, жарияланған акциялар шығарылымының күшін жою қағидаларын, Жарияланған акциялар шығарылымын мемлекеттік тіркеу, акциялар шығарылымы проспектісіне өзгерістерді және (немесе) толықтыруларды тіркеу, акционерлік қоғамның акцияларын орналастыру қорытындылары туралы есепті, акционерлік қоғамның орналастырылған акцияларының бір түрін осы акционерлік қоғам акцияларының басқа түріне айырбастау туралы есепті бекіту үшін құжаттарға қойылатын талаптарды, Жарияланған акциялар шығарылымының күшін жоюға арналған құжаттардың тізбесін және оларға қойылатын талаптарды, Акциялар шығарылымының проспектісін, акциялар шығарылымының проспектісіне өзгерістерді және (немесе) толықтыруларды, акционерлік қоғамның акцияларын орналастыру қорытындылары туралы есепті, акционерлік қоғамның орналастырылған акцияларының бір түрін осы акционерлік қоғам акцияларының басқа түріне айырбастау туралы есепті жасау және ресімдеу қағидаларын бекіту туралы" Қазақстан Республикасының Қаржы нарығын реттеу және дамыту агенттігі Басқармасының 2020 жылғы 30 наурыздағы № 42 қаулысы. Нормативтік құқықтық актілері мемлекеттік тіркеу тізілімінде № 20223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Кредиттік бюро қызметін жүзеге асыру құқығына рұқсат және кредиттік тарихтардың деректер базасын, пайдаланылатын ақпараттық жүйелерді қорғау және олардың сақталуын қамтамасыз ету жөніндегі кредиттік бюроға және үй-жайларға қойылатын талаптарға кредиттік бюроның сәйкестігі туралы актіні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"Кредиттік бюро қызметін жүзеге асыру құқығына рұқсат және кредиттік тарихтардың деректер базасын, пайдаланылатын ақпараттық жүйелерді қорғау және олардың сақталуын қамтамасыз ету жөніндегі кредиттік бюроға және үй-жайларға қойылатын талаптарға кредиттік бюроның сәйкестігі туралы актіні беру қағидаларын бекіту туралы" Қазақстан Республикасының Қаржы нарығын реттеу және дамыту агенттігі Басқармасының 2020 жылғы 30 наурыздағы № 32 қаулысы. Нормативтік құқықтық актілері мемлекеттік тіркеу тізілімінде № 20239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Актуарлық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"Актуарийлерді оқытудың ең қысқа міндетті бағдарламасын, халықаралық актуарийлер қауымдастықтарының тізбесін және оларға қойылатын талаптарды, Міндетті актуарлық қорытындының мазмұнына және табыс етілу тәртібіне қойылатын талаптарды, Актуарийдің біліктілігін растауға қойылатын талаптарды, Сақтандыру (қайта сақтандыру) ұйымының штатында тұрған актуарийдің қызметін тексеру үшін тәуелсіз актуарийді тарту, тәуелсіз актуарийдің сақтандыру (қайта сақтандыру) ұйымының штатында тұрған актуарий жүргізген есептеулердің шынайылығын тексеру нәтижелерін жіберу қағидаларын және мерзімдерін, Сақтандыру нарығындағы актуарлық қызметті жүзеге асыру құқығына лицензия беру қағидаларын, Тестілеу өткізу қағидаларын бекіту туралы"</w:t>
            </w:r>
            <w:r>
              <w:br/>
            </w:r>
            <w:r>
              <w:rPr>
                <w:rFonts w:ascii="Times New Roman"/>
                <w:b w:val="false"/>
                <w:i w:val="false"/>
                <w:color w:val="000000"/>
                <w:sz w:val="20"/>
              </w:rPr>
              <w:t>
Қазақстан Республикасы Ұлттық Банкі Басқармасының 2018 жылғы 27 тамыздағы № 191 қаулысы. Нормативтік құқықтық актілері мемлекеттік тіркеу тізілімінде № 17618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резидент-ұйымының эмиссиялық бағалы қағаздарын шет мемлекеттің аумағында орналастыруға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резидент ұйымына шет мемлекеттің аумағында эмиссиялық бағалы қағаздар шығаруға және (немесе) орналастыруға рұқсат беру, базалық активі Қазақстан Республикасының резидент ұйымдарының эмиссиялық бағалы қағаздары болып табылатын, депозитарлық қолхаттарды немесе өзге де бағалы қағаздарды шығару туралы хабардар ету, сондай-ақ оларды орналастырудың қорытындылары туралы есепті ұсыну қағидаларын бекіту туралы" Қазақстан Республикасының Қаржы нарығын реттеу және дамыту агенттігі Басқармасының 2020 жылғы 30 наурыздағы № 37 қаулысы. Нормативтік құқықтық актілері мемлекеттік тіркеу тізілімінде № 20252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мемлекеттің аумағындағы Қазақстан Республикасының резидент-ұйымының эмиссиялық бағалы қағаздарын шығаруға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резидент ұйымына шет мемлекеттің аумағында эмиссиялық бағалы қағаздар шығаруға және (немесе) орналастыруға рұқсат беру, базалық активі Қазақстан Республикасының резидент ұйымдарының эмиссиялық бағалы қағаздары болып табылатын, депозитарлық қолхаттарды немесе өзге де бағалы қағаздарды шығару туралы хабардар ету, сондай-ақ оларды орналастырудың қорытындылары туралы есепті ұсыну қағидаларын бекіту туралы" Қазақстан Республикасының Қаржы нарығын реттеу және дамыту агенттігі Басқармасының 2020 жылғы 30 наурыздағы № 37 қаулысы. Нормативтік құқықтық актілері мемлекеттік тіркеу тізілімінде № 20252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Бағалы қағаздар нарығында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"Бағалы қағаздар нарығында кәсіби қызмет түрлерін жүзеге асыруға лицензияларды беру, оларды тоқтата тұру және олардан айыру қағидаларын бекіту туралы" Қазақстан Республикасының Қаржы нарығын реттеу және дамыту агенттігі Басқармасының 2020 жылғы 30 наурыздағы № 40 қаулысы. Нормативтік құқықтық актілері мемлекеттік тіркеу тізілімінде № 20226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Микроқаржы қызметін жүзеге асыратын ұйымдарды есептік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"Есептік тіркеуден өту үшін ұсынылатын құжаттар тізбесін қоса алғанда, микроқаржылық қызметті жүзеге асыратын ұйымдардың есептік тіркеуден өту, сондай-ақ микроқаржылық қызметті жүзеге асыратын ұйымдардың тізілімін жүргізу және тізілімнен шығару қағидаларын бекіту туралы" Қазақстан Республикасының Қаржы нарығын реттеу және дамыту агенттігі Басқармасының 2020 жылғы 24 наурыздағы № 21 қаулысы. Нормативтік құқықтық актілері мемлекеттік тіркеу тізілімінде № 20163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Ұлттық Банкінде есептік тіркеуден өткен төлем ұйымдарының тізіліміне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"Төлем ұйымдарының қызметін ұйымдастыру қағидаларын бекіту туралы" Қазақстан Республикасы Ұлттық Банкі Басқармасының 2016 жылғы 31 тамыздағы № 215 қаулысы. Нормативтік құқықтық актілері мемлекеттік тіркеу тізілімінде № 14347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Төлем ұйымдарын ерікті түрде қайта ұйымдастыруды (біріктіруді, қосуды, бөлуді, бөліп шығаруды, қайта құруды) жүргізуге келісім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"Төлем ұйымдарының қызметін ұйымдастыру қағидаларын бекіту туралы" Қазақстан Республикасы Ұлттық Банкі Басқармасының 2016 жылғы 31 тамыздағы № 215 қаулысы. Нормативтік құқықтық актілері мемлекеттік тіркеу тізілімінде № 14347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Коллекторлық агенттіктерді есептік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"Есептік тіркеуден өту және коллекторлық агенттіктердің тізілімін жүргізу қағидаларын бекіту туралы" Қазақстан Республикасының Қаржы нарығын реттеу және дамыту агенттігі Басқармасының 2020 жылғы 30 наурыздағы № 49 қаулысы. Нормативтік құқықтық актілері мемлекеттік тіркеу тізілімінде № 20269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Айрықша қызметі банкноттарды, монеталар мен құндылықтарды инкассациялау болып табылатын заңды тұлғаларға берілетін лицензия</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"Банкноттарды, монеталарды және құндылықтарды инкассациялау айрықша қызметі болып табылатын заңды тұлғаларға лицензия беру қағидаларын бекіту туралы" Қазақстан Республикасы Ұлттық Банкі Басқармасының 2019 жылғы 8 қарашадағы № 176 қаулысы. Нормативтік құқықтық актілері мемлекеттік тіркеу тізілімінде № 19612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Микроқаржылық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ҚНРДА,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(толық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 Кеден ісі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 Кеден ісі саласындағы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Авторлық құқық пен сабақтас құқық объектілерін, тауар белгілерін, қызмет көрсету белгілері мен тауарлардың шығарылған жерлерінің атауларын зияткерлік меншік объектілерінің кедендік тізіліміне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Уәкілетті экономикалық операторлардың тізіліміне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Кеден өкілдерінің тізіліміне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Кедендік тасымалдаушылардың тізіліміне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Тауардың шығарылған жері туралы алдын ала шешім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Тауарларды жіктеу туралы алдын ала шешім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 Қаржымині Мемлекеттік кірістер комитетінің облыстар, Нұр-Сұлтан, Алматы және Шымкент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Белгілі бір уақыт кезеңі ішінде әртүрлі тауар партияларымен әкелінуі болжанатын, құрастырылмаған немесе бөлшектелген түрдегі, оның ішінде жинақталмаған немесе жасалып бітпеген түрдегі тауарды сыныптау туралы шешім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Тауарларды кедендік тазарту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кірістер органдары лауазымды тұлғаларының тауарларды кедендік тазартуды жасау қағидаларын бекіту туралы"</w:t>
            </w:r>
            <w:r>
              <w:br/>
            </w:r>
            <w:r>
              <w:rPr>
                <w:rFonts w:ascii="Times New Roman"/>
                <w:b w:val="false"/>
                <w:i w:val="false"/>
                <w:color w:val="000000"/>
                <w:sz w:val="20"/>
              </w:rPr>
              <w:t>
Қазақстан Республикасы Қаржы министрінің 2018 жылғы 26 қаңтардағы № 73 бұйрығы. Нормативтік құқықтық актілері мемлекеттік тіркеу тізілімінде № 16346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тасымалдау көлік құралын кедендік пломбалар мен мөрлер салынған тауарларды тасымалдауға жіберу туралы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сақтау орындары иелерінің тізіліміне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Бажсыз сауда дүкендері иелерінің тізіліміне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 тауарларын сақтау қоймалары иелерінің тізіліміне енгізу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Кедендік баждарды, салықтарды, арнайы, демпингке қарсы, өтем баждарды төлеу жөніндегі міндеттерді орындауды, сондай-ақ кеден ісі саласында қызметін жүзеге асыратын заңды тұлғаның және (немесе) уәкілетті экономикалық оператордың міндеттерінің орындалуын қамтамасыз етуді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кірістер комитеті, 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"Кедендік баждарды, салықтарды, арнайы, демпингке қарсы, өтем баждарды төлеу жөніндегі міндеттерді орындауды қамтамасыз етудің, сондай-ақ кеден ісі саласында қызметін жүзеге асыратын заңды тұлғаның және (немесе) уәкілетті экономикалық оператордың міндеттерінің орындалуын қамтамасыз етудің кейбір мәселелері туралы" Қазақстан Республикасы Қаржы министрінің 26 ақпандағы № 294.</w:t>
            </w:r>
            <w:r>
              <w:br/>
            </w:r>
            <w:r>
              <w:rPr>
                <w:rFonts w:ascii="Times New Roman"/>
                <w:b w:val="false"/>
                <w:i w:val="false"/>
                <w:color w:val="000000"/>
                <w:sz w:val="20"/>
              </w:rPr>
              <w:t>
Нормативтік құқықтық актілері мемлекеттік тіркеу тізілімінде № 16600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Кедендік әкелу баждарын төлеу мерзімдерін өзгерту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"Кедендік әкелу баждарын төлеуді кейінге қалдыруды немесе бөліп төлеуді ұсыну үшін негіздемелердің растау қағидаларын және кедендік әкелу баждарын төлеуді кейінге қалдыруды немесе бөліп төлеуді беру немесе оны беруден бас тарту туралы шешімнің нысандарын бекіту туралы" Қазақстан Республикасы Қаржы министрінің 2018 жылғы 14 ақпандағы № 180. Нормативтік құқықтық актілері мемлекеттік тіркеу тізілімінде а № 16603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 құралына арналған кедендік декларацияны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Жолаушылар кедендік декларациясын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Транзиттік декларацияны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Астана,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Астана, Алматы және Шымкент қалалары бойынша аумақтық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бұйрығы. Нормативтік құқықтық актілері мемлекеттік тіркеу тізілімінде № 20955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 Қауіпсіздік, қорғаныс және сот әділдігі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 Қауіпсіздік, сот әділдігі және қорғаныс саласында рұқсат құжаттарын беру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 әзірлеу, жасау, жөндеу, сату, коллекцияға жинау, экспонаттау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w:t>
            </w:r>
            <w:r>
              <w:br/>
            </w:r>
            <w:r>
              <w:rPr>
                <w:rFonts w:ascii="Times New Roman"/>
                <w:b w:val="false"/>
                <w:i w:val="false"/>
                <w:color w:val="000000"/>
                <w:sz w:val="20"/>
              </w:rPr>
              <w:t>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пиротехникалық заттар мен олар қолданылып жасалған бұйымдарды әзірлеу, жасау, сату, пайдалану жөніндегі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w:t>
            </w:r>
            <w:r>
              <w:br/>
            </w:r>
            <w:r>
              <w:rPr>
                <w:rFonts w:ascii="Times New Roman"/>
                <w:b w:val="false"/>
                <w:i w:val="false"/>
                <w:color w:val="000000"/>
                <w:sz w:val="20"/>
              </w:rPr>
              <w:t>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Жедел-іздестіру іс-шараларын жүргізуге арналған арнайы техникалық құралдарды әзірлеу, өндіру, жөндеу және сату бойынша қызметпен айналысу үшін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қауіпсіздікті қамтамасыз ету және жедел-іздестіру іс-шараларын жүргізуге арналған арнайы техникалық құралдар саласында Қазақстан Республикасы Ұлттық қауіпсіздік комитетінің мемлекеттік қызметтер көрсету қағидаларын бекіту туралы" Қазақстан Республикасы Ұлттық қауіпсіздік комитеті Төрағасының 2020 жылғы 6 мамырдағы № 34/қе бұйрығы. Нормативтік құқықтық актілері мемлекеттік тіркеу тізілімінде № 20609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 криптографиялық қорғау құралдарын әзірлеуге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қауіпсіздікті қамтамасыз ету және жедел-іздестіру іс-шараларын жүргізуге арналған арнайы техникалық құралдар саласында Қазақстан Республикасы Ұлттық қауіпсіздік комитетінің мемлекеттік қызметтер көрсету қағидаларын бекіту туралы"</w:t>
            </w:r>
            <w:r>
              <w:br/>
            </w:r>
            <w:r>
              <w:rPr>
                <w:rFonts w:ascii="Times New Roman"/>
                <w:b w:val="false"/>
                <w:i w:val="false"/>
                <w:color w:val="000000"/>
                <w:sz w:val="20"/>
              </w:rPr>
              <w:t>
Қазақстан Республикасы Ұлттық қауіпсіздік комитеті Төрағасының 2020 жылғы 6 мамырдағы № 34/қе бұйрығы. Нормативтік құқықтық актілері мемлекеттік тіркеу тізілімінде № 20609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 таралып кететін арналарды және жедел-іздестіру іс-шараларын жүргізуге арналған арнайы техникалық құралдарды анықтау бойынша қызметтер көрсетуге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қауіпсіздікті қамтамасыз ету және жедел-іздестіру іс-шараларын жүргізуге арналған арнайы техникалық құралдар саласында Қазақстан Республикасы Ұлттық қауіпсіздік комитетінің мемлекеттік қызметтер көрсету қағидаларын бекіту туралы" Қазақстан Республикасы Ұлттық қауіпсіздік комитеті Төрағасының 2020 жылғы 6 мамырдағы № 34/қе бұйрығы. Нормативтік құқықтық актілері мемлекеттік тіркеу тізілімінде № 20609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елдермен сауда-саттықта тарифтік емес реттеу шаралары қолданылатын ақпаратты жасырын алуға арналған арнайы техникалық құралдарды әкелуге, әкетуге және олардың транзитіне қорытынды (рұқсат беру құжатын)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қауіпсіздікті қамтамасыз ету және жедел-іздестіру іс-шараларын жүргізуге арналған арнайы техникалық құралдар саласында Қазақстан Республикасы Ұлттық қауіпсіздік комитетінің мемлекеттік қызметтер көрсету қағидаларын бекіту туралы"</w:t>
            </w:r>
            <w:r>
              <w:br/>
            </w:r>
            <w:r>
              <w:rPr>
                <w:rFonts w:ascii="Times New Roman"/>
                <w:b w:val="false"/>
                <w:i w:val="false"/>
                <w:color w:val="000000"/>
                <w:sz w:val="20"/>
              </w:rPr>
              <w:t>
Қазақстан Республикасы Ұлттық қауіпсіздік комитеті Төрағасының 2020 жылғы 6 мамырдағы № 34/қе бұйрығы. Нормативтік құқықтық актілері мемлекеттік тіркеу тізілімінде № 20609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елдермен сауда-саттықта тарифтік емес реттеу шаралары қолданылатын шифрлау (криптографиялық) құралдарын әкелуге, әкетуге және олардың транзитіне қорытынды (рұқсат беру құжатын)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қауіпсіздікті қамтамасыз ету және жедел-іздестіру іс-шараларын жүргізуге арналған арнайы техникалық құралдар саласында Қазақстан Республикасы Ұлттық қауіпсіздік комитетінің мемлекеттік қызметтер көрсету қағидаларын бекіту туралы" Қазақстан Республикасы Ұлттық қауіпсіздік комитеті Төрағасының 2020 жылғы 6 мамырдағы № 34/қе бұйрығы. Нормативтік құқықтық актілері мемлекеттік тіркеу тізілімінде № 20609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Күзет қызметімен айналысу құқығына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"Күзет қызметі саласындағы мемлекеттік қызмет көрсету қағидаларын бекіту туралы"</w:t>
            </w:r>
            <w:r>
              <w:br/>
            </w:r>
            <w:r>
              <w:rPr>
                <w:rFonts w:ascii="Times New Roman"/>
                <w:b w:val="false"/>
                <w:i w:val="false"/>
                <w:color w:val="000000"/>
                <w:sz w:val="20"/>
              </w:rPr>
              <w:t>
Қазақстан Республикасы Ішкі істер министрінің 2020 жылғы 28 наурыздағы № 261 бұйрығы. Нормативтік құқықтық актілері мемлекеттік тіркеу тізілімінде № 20224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Уәкілетті органның жеке күзет ұйымында басшы және күзетші лауазымдарын атқаратын жұмыскерлерді даярлау және олардың біліктілігін арттыру жөніндегі арнайы оқу орталығын айқындауы</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"Күзет қызметі саласындағы мемлекеттік қызмет көрсету қағидаларын бекіту туралы" Қазақстан Республикасы Ішкі істер министрінің 2020 жылғы 28 наурыздағы № 261 бұйрығы. Нормативтік құқықтық актілері мемлекеттік тіркеу тізілімінде № 20224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компанияның күзет ұйымын құруын уәкілетті органмен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"Күзет қызметі саласындағы мемлекеттік қызмет көрсету қағидаларын бекіту туралы"</w:t>
            </w:r>
            <w:r>
              <w:br/>
            </w:r>
            <w:r>
              <w:rPr>
                <w:rFonts w:ascii="Times New Roman"/>
                <w:b w:val="false"/>
                <w:i w:val="false"/>
                <w:color w:val="000000"/>
                <w:sz w:val="20"/>
              </w:rPr>
              <w:t>
Қазақстан Республикасы Ішкі істер министрінің 2020 жылғы 28 наурыздағы № 261 бұйрығы. Нормативтік құқықтық актілері мемлекеттік тіркеу тізілімінде № 20224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қарудың және оған патрондардың криминалистік талаптарға сәйкестігіне қорытынды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қарудың және оған патрондардың криминалистік талаптарға сәйкестігіне қорытынды беру" мемлекеттік қызмет көрсету қағидаларын бекіту туралы"</w:t>
            </w:r>
            <w:r>
              <w:br/>
            </w:r>
            <w:r>
              <w:rPr>
                <w:rFonts w:ascii="Times New Roman"/>
                <w:b w:val="false"/>
                <w:i w:val="false"/>
                <w:color w:val="000000"/>
                <w:sz w:val="20"/>
              </w:rPr>
              <w:t>
Қазақстан Республикасы Ішкі істер министрінің 2020 жылғы 18 наурыздағы № 224 бұйрығы. Нормативтік құқықтық актілері мемлекеттік тіркеу тізілімінде № 20173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тұлғаларға азаматтық қару мен оның патрондарының бірыңғай даналарын Қазақстан Республикасы аумағына әкелуге, Қазақстан Республикасы аумағынан әкетуге және Қазақстан Республикасы арқылы транзит жасауға қорытындылар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 Қазақстан Республикасы Ішкі істер министрінің 2020 жылғы 27 наурыздағы № 254 бұйрығы. Нормативтік құқықтық актілері мемлекеттік тіркеу тізілімінде а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тұлғаларға азаматтық және қызметтік қару мен оның патрондарын Қазақстан Республикасы аумағына әкелуге, Қазақстан Республикасы аумағынан әкетуге және Қазақстан Республикасы арқылы транзит жасауға қорытындылар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ІІМ </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w:t>
            </w:r>
            <w:r>
              <w:br/>
            </w:r>
            <w:r>
              <w:rPr>
                <w:rFonts w:ascii="Times New Roman"/>
                <w:b w:val="false"/>
                <w:i w:val="false"/>
                <w:color w:val="000000"/>
                <w:sz w:val="20"/>
              </w:rPr>
              <w:t>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тұлғаларға азаматтық қару мен оның патрондарын сатып алуға рұқсаттар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w:t>
            </w:r>
            <w:r>
              <w:br/>
            </w:r>
            <w:r>
              <w:rPr>
                <w:rFonts w:ascii="Times New Roman"/>
                <w:b w:val="false"/>
                <w:i w:val="false"/>
                <w:color w:val="000000"/>
                <w:sz w:val="20"/>
              </w:rPr>
              <w:t>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тұлғаларға азаматтық және қызметтік қару мен оның патрондарын сатып алуға рұқсаттар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w:t>
            </w:r>
            <w:r>
              <w:br/>
            </w:r>
            <w:r>
              <w:rPr>
                <w:rFonts w:ascii="Times New Roman"/>
                <w:b w:val="false"/>
                <w:i w:val="false"/>
                <w:color w:val="000000"/>
                <w:sz w:val="20"/>
              </w:rPr>
              <w:t>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тұлғаларға азаматтық қару мен оның патрондарын сақтауға, сақтау мен алып жүруге рұқсаттар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тұлғаларға қызметтік қару мен оның патрондарын сақтауға, сақтау мен алып жүруге рұқсаттар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тұлғаларға қызметтік қару мен оның патрондарын сақтауға рұқсаттар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тұлғаларға азаматтық қару мен оның патрондарын тасымалдауға рұқсаттар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тұлғаларға азаматтық және қызметтік қару мен оның патрондарын тасымалдауға рұқсаттар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пиротехникалық заттарды және оны қолданып жасаған бұйымдарды сатып алуға рұқсаттар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пиротехникалық заттарды және оны қолданып жасаған бұйымдарды сақтауға рұқсаттар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Атыс тирлері (атыс орындары) мен стенділерін ашуға және олардың жұмыс істеуіне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және қызметтік қару мен оның патрондарының, азаматтық пиротехникалық заттар мен олар қолданылып жасалған бұйымдардың айналымы саласындағы мемлекеттік қызмет көрсету қағидаларын бекіту туралы"</w:t>
            </w:r>
            <w:r>
              <w:br/>
            </w:r>
            <w:r>
              <w:rPr>
                <w:rFonts w:ascii="Times New Roman"/>
                <w:b w:val="false"/>
                <w:i w:val="false"/>
                <w:color w:val="000000"/>
                <w:sz w:val="20"/>
              </w:rPr>
              <w:t>
Қазақстан Республикасы Ішкі істер министрінің 2020 жылғы 27 наурыздағы № 254 бұйрығы. Нормативтік құқықтық актілері мемлекеттік тіркеу тізілімінде № 20184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Есірткі құралдары, психотроптық заттар мен прекурсорлар айналымына байланысты қызметке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"Есірткі, психотроптық заттар мен прекурсорлар айналымы саласында мемлекеттік қызмет көрсету қағидаларын бекіту туралы" Қазақстан Республикасы Ішкі істер министрінің 2020 жылғы 31 наурыздағы № 276 бұйрығы. Нормативтік құқықтық актілері мемлекеттік тіркеу тізілімінде № 20231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Құрамында есірткі құралдары, психотроптық заттар мен прекурсорлар бар тауарлардың экспорты мен импортына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"Есірткі, психотроптық заттар мен прекурсорлар айналымы саласында мемлекеттік қызмет көрсету қағидаларын бекіту туралы" Қазақстан Республикасы Ішкі істер министрінің 2020 жылғы 31 наурыздағы № 276 бұйрығы. Нормативтік құқықтық актілері мемлекеттік тіркеу тізілімінде № 20231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Есірткі құралдарын, психотроптық заттар мен прекурсорларды әкелуге, әкетуге және транзиттеуге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"Есірткі, психотроптық заттар мен прекурсорлар айналымы саласында мемлекеттік қызмет көрсету қағидаларын бекіту туралы" Қазақстан Республикасы Ішкі істер министрінің 2020 жылғы 31 наурыздағы № 276 бұйрығы. Нормативтік құқықтық актілері мемлекеттік тіркеу тізілімінде № 20231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 криптографиялық қорғау құралдарын өткізуге (оның ішінде өзгеше беруге)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қауіпсіздікті қамтамасыз ету және жедел-іздестіру іс-шараларын жүргізуге арналған арнайы техникалық құралдар саласында Қазақстан Республикасы Ұлттық қауіпсіздік комитетінің мемлекеттік қызметтер көрсету қағидаларын бекіту туралы" Қазақстан Республикасы Ұлттық қауіпсіздік комитеті Төрағасының 2020 жылғы 6 мамырдағы № 34/қе бұйрығы. Нормативтік құқықтық актілері мемлекеттік тіркеу тізілімінде № 20609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 Қауіпсіздік, сот әділдігі және қорғаныс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Бас прокуратурасының Құқықтық статистика және арнайы есепке алу жөніндегі комитеті мен оның аумақтық органдары архивтерінің шегінде архивтік анықтамаларды және/немесе архивтік құжаттардың көшірмелерін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БП</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БП ҚСАЕК, БП ҚСАЕК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Бас прокуратурасының Құқықтық статистика және арнайы есепке алу жөніндегі комитеті және оның аумақтық органдарымен көрсетілетін мемлекеттік қызметтер қағидаларын бекіту туралы" Қазақстан Республикасы Бас Прокурорының 2020 жылғы 18 мамырдағы № 64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20674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Тауарларды ақпаратты криптографиялық қорғау құралдарына және жедел-іздестіру іс-шараларын жүргізуге арналған арнайы техникалық құралдарға жатқызу тұрғысынан техникалық зерттеу жүргізу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қауіпсіздікті қамтамасыз ету және жедел-іздестіру іс-шараларын жүргізуге арналған арнайы техникалық құралдар саласында Қазақстан Республикасы Ұлттық қауіпсіздік комитетінің мемлекеттік қызметтер көрсету қағидаларын бекіту туралы" Қазақстан Республикасы Ұлттық қауіпсіздік комитеті Төрағасының 2020 жылғы 6 мамырдағы № 34/қе бұйрығы. Нормативтік құқықтық актілері мемлекеттік тіркеу тізілімінде № 20609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Шифрлау (криптографиялық) құралдарын қамтитын тауарлардың (өнімдердің) сипаттамасы туралы нотификацияларды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қауіпсіздікті қамтамасыз ету және жедел-іздестіру іс-шараларын жүргізуге арналған арнайы техникалық құралдар саласында Қазақстан Республикасы Ұлттық қауіпсіздік комитетінің мемлекеттік қызметтер көрсету қағидаларын бекіту туралы" Қазақстан Республикасы Ұлттық қауіпсіздік комитеті Төрағасының 2020 жылғы 6 мамырдағы № 34/қе бұйрығы. Нормативтік құқықтық актілері мемлекеттік тіркеу тізілімінде № 20609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Шетелдіктер мен азаматтығы жоқ адамдардың Қазақстан Республикасына келу және Қазақстан Республикасынан кету құқығына Қазақстан Республикасының аумағында визаны беру, қалпына келтіру және ұзарту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полиция органдары</w:t>
            </w:r>
            <w:r>
              <w:br/>
            </w: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"Шетелдіктер мен азаматтығы жоқ адамдардың Қазақстан Республикасына келуіне шақыруларын ресімдеу, шақыруларын келісу, Қазақстан Республикасының визаларын беру, күшін жою, қалпына келтіру, сондай-ақ олардың қолданылу мерзімдерін ұзарту және қысқарту қағидаларын бекіту туралы" Қазақстан Республикасы Сыртқы істер министрінің м.а. 2016 жылғы 24 қарашадағы № 11-1-2/555 және Қазақстан Республикасы Ішкі істер министрінің 2016 жылғы 28 қарашадағы № 1100 бірлескен бұйрығы. Нормативтік құқықтық актілері мемлекеттік тіркеу тізілімінде а № 14531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Нотариустардың өтініштерін қабылдау, мөрлерін тіркеу және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әділет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әділет департаменттері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"Нотариаттық қызмет мәселелері бойынша мемлекеттік көрсетілетін қызметтің қағидаларын бекіту туралы" Қазақстан Республикасы Әділет министрінің м.а. 2020 жылғы 28 мамырдағы № 62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Өндіріп алушының өтініші бойынша атқарушылық құжаттың негізінде атқарушылық іс жүргізуді қозғау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аумақтық әділет органдары,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"Атқарушылық іс жүргізу мәселелері бойынша мемлекеттік көрсетілетін қызметтер қағидаларын бекіту туралы" Қазақстан Республикасы Әділет министрінің 2020 жылғы 29 мамырдағы № 69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20836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Аумақтық суларда (теңізде), ішкі суларда және континенттік қайраңда кәсіпшілік қызметті жүргізу үшін қазақстандық кемелердің Қазақстан Республикасының Мемлекеттік шекарасын бірнеше рет кесіп өтуіне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 Шекара қызметінің әскери бөлімдері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қауіпсіздік комитеті Шекара қызметінің мемлекеттік қызмет көрсету қағидаларын бекіту туралы" Қазақстан Республикасы Ұлттық қауіпсіздік комитеті Төрағасының 2020 жылғы 20 сәуірдегі № 26/қе бұйрығы. Нормативтік құқықтық актілері мемлекеттік тіркеу тізілімінде № 20461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Шекаралық белдеуге кіруге және онда болуға рұқсаттамалар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 Шекара қызметінің әскери бөлімдері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қауіпсіздік комитеті Шекара қызметінің мемлекеттік қызмет көрсету қағидаларын бекіту туралы" Қазақстан Республикасы Ұлттық қауіпсіздік комитеті Төрағасының 2020 жылғы 20 сәуірдегі № 26/қе бұйрығы. Нормативтік құқықтық актілері мемлекеттік тіркеу тізілімінде № 20461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Қазақстандық шағын көлемді өздігінен жүзетін және өздігінен жүзбейтін (суүсті және суасты) кемелердің (құралдардың) және мұз үстімен жылжитын құралдардың Қазақстан Республикасының аумақтық суларына (теңізіне) және ішкі суларына шығуына рұқсаттамалар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ҰҚК Шекара қызметінің әскери бөлімдері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қауіпсіздік комитеті Шекара қызметінің мемлекеттік қызмет көрсету қағидаларын бекіту туралы" Қазақстан Республикасы Ұлттық қауіпсіздік комитеті Төрағасының 2020 жылғы 20 сәуірдегі № 26/қе бұйрығы. Нормативтік құқықтық актілері мемлекеттік тіркеу тізілімінде № 20461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Жоғарғы Сотының жанындағы Сот төрелігі академиясына оқуға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ЖССҚҚД</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Жоғарғы Сотының жанындағы Сот төрелігі академиясы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Жоғарғы Сотының жанындағы Сот төрелігі академиясы,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Жоғарғы Сотының жанындағы Сот төрелігі академиясына оқуға қабылдау қағидаларын бекіту туралы" Қазақстан Республикасы Жоғарғы Сотының Төрағасының 2020 жылғы 26 наурыздағы № 12 бұйрығы. Нормативтік құқықтық актілері мемлекеттік тіркеу тізілімінде № 20197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 Бәсекелестікті қорғау</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02001. Бәсекелестікті қорғау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Экономикалық шоғырлануға келісім беру туралы қолдаухаттарды қарау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 Бәсекелестікті қорғау және дамыту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 Бәсекелестікті қорғау және дамыту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"Экономикалық шоғырлануға келісім беру туралы" өтінішхаттарды қарау" Қазақстан Республикасы Ұлттық экономика министрінің 2020 жылғы 21 сәуірдегі № 29 бұйрығы. Нормативтік құқықтық актілері мемлекеттік тіркеу тізілімінде № 20455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 Дін</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02101. Дін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Дінтану сараптамасын жүргізу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 Дін істері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 Дін істері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"Дінтану сараптамасын жүргізу қағидаларын бекіту туралы" Қазақстан Республикасы Мәдениет және спорт министрінің 2014 жылғы 30 желтоқсандағы № 162 бұйрығы. Нормативтік құқықтық актілері мемлекеттік тіркеу тізілімінде № 10184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Діни әдебиетті және діни мазмұндағы өзге де ақпараттық материалдарды, діни мақсаттағы заттарды тарату үшін арнайы тұрақты үй-жайлардың орналасатын жерін бекіту туралы шешім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"Діни қызмет саласындағы мемлекеттік қызметтер көрсету қағидаларын бекіту туралы" Қазақстан Республикасы Ақпарат және қоғамдық даму министрінің 2020 жылғы 31 наурыздағы № 97 бұйрығы. Нормативтік құқықтық актілері мемлекеттік тіркеу тізілімінде № 20256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Діни іс-шараларды өткізуге арналған үй-жайларды ғибадат үйлерінен (ғимараттарынан) тыс жерлерде орналастыруға келісу туралы шешім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"Діни қызмет саласындағы мемлекеттік қызметтер көрсету қағидаларын бекіту туралы" Қазақстан Республикасы Ақпарат және қоғамдық даму министрінің 2020 жылғы 31 наурыздағы № 97 бұйрығы. Нормативтік құқықтық актілері мемлекеттік тіркеу тізілімінде № 20256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 Жер қатынастары, геодезия және картография</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 Жер қатынастары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жер кадастрынан мәліметтер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учаскесінің кадастрлық (бағалау) құнын айқындау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учаскелерін қалыптастыру жөнінде жерге орналастыру жобаларын бекіту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учаскесінің нысаналы мақсатын өзгертуге шешім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 аудандық маңызы бар қаланың, кенттің, ауылдың, ауылдық округтің әкімі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Іздестіру жұмыстарын жүргізу үшін жер учаскелерін пайдалануға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учаскесіне актілерді дайындау және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учаскесінің сапалы жағдайы туралы мәліметтер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алқаптарын бір түрден екінші түрге ауыстыруға түпкілікті шешім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Елді мекендер шегінде объектілер салу үшін жер учаскелерін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 аудандық маңызы бар қаланың, кенттің, ауылдың, ауылдық округтің әкімдері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Сауда-саттықты (конкурстарды, аукциондарды) өткізуді талап етпейтін мемлекет меншігіндегі жер учаскелеріне құқықтарды алу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жер кадастрының автоматтандырылған ақпараттық жүйесінің графикалық дерегімен жобаланып отырған жер учаскесін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учаскелерінің бөлінетіндігі мен бөлінбейтіндігін айқындау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ЖАО</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Бүлінген жерлерді қалпына келтіру жобасын келісу және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учаскесін жекеменшікке ақысын бірден төлеп не бөліп төлеуге сату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учаскесін алу үшін кезекке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 Нормативтік құқықтық актілері мемлекеттік тіркеу тізілімінде № 21366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02202. Геодезия және картография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Аэротүсірілім жұмыстарын жүргізуді тіркеу, есепке алу және оларға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Геодезия және картография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"Аэротүсірілім жұмыстарын жүргізуді тіркеу, есепке алу және оларға рұқсат беру" мемлекеттік қызметін көрсету қағидаларын бекіту және геодезия және картография саласындағы кейбір бұйрықтардың және кейбір бұйрықтардың құрылымдық элементтерінің күші жойылды деп тану туралы"</w:t>
            </w:r>
            <w:r>
              <w:br/>
            </w:r>
            <w:r>
              <w:rPr>
                <w:rFonts w:ascii="Times New Roman"/>
                <w:b w:val="false"/>
                <w:i w:val="false"/>
                <w:color w:val="000000"/>
                <w:sz w:val="20"/>
              </w:rPr>
              <w:t>
Қазақстан Республикасының Цифрлық даму, инновациялар және аэроғарыш өнеркәсібі министрінің 2020 жылғы 9 сәуірдегі № 131/НҚ бұйрығы. Нормативтік құқықтық актілері мемлекеттік тіркеу тізілімінде № 20366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Геодезиялық пункттерді бұзуға немесе қайта салуға (ауыстыруға)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Геодезия және картография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"Геодезиялық пункттерді қорғау, бұзу немесе қайта салу (орнын ауыстыру) туралы қағидаларды бекіту туралы" Қазақстан Республикасы Премьер-Министрінің орынбасары – Қазақстан Республикасы Ауыл шаруашылығы министрінің 2016 жылғы 20 шілдедегі № 319 бұйрығы. Нормативтік құқықтық актілері мемлекеттік тіркеу тізілімінде а № 14172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Геодезиялық және картографиялық қызмет субъектілеріне жоспарланып отырған жұмыс учаскелерінде жергілікті жерлердің геодезиялық және картографиялық жағынан зерделенгендігі туралы тиісті мәліметтер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Геодезия және картография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Геодезия және картография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картографиялық-геодезиялық қорының құжаттарын қалыптастыру, жинау, сақтау, пайдалану және беру қағидаларын бекіту туралы" Қазақстан Республикасы Ұлттық экономика министрінің 2014 жылғы 23 желтоқсандағы № 164 бұйрығы. Нормативтік құқықтық актілері мемлекеттік тіркеу тізілімінде 23 қаңтарда № 10137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 Мәдениет, ақпарат және байланыс</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02301. Байланысты ұйымдастыру және ұсыну саласында рұқсат құжаттарын беру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радиожиілілік спектрін пайдалануға рұқсат беру, жою және қайта ресімдеу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ЦДҚАӨМ Телекоммуникациялар комитеті/"МРҚ"РМК/ӨБИ</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"Байланыс саласындағы қызметтерді көрсетуге лицензия беру" мемлекеттік көрсетілетін қызметінің қағидаларын бекіту туралы және Қазақстан Республикасы Инвестициялар және даму министрі және Қазақстан Республикасы Ақпарат және коммуникациялар министрінің кейбір күші жойылған бұйрықтарының құрылымдық элементтерінің күші жойылды деп тану туралы" Қазақстан Республикасының Цифрлық даму, инновациялар және аэроғарыш өнеркәсібі министрінің 2020 жылғы 20 сәуірдегі № 151/НҚ бұйрығы. Нормативтік құқықтық актілері мемлекеттік тіркеу тізілімінде № 20442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Байланыс саласындағы қызметтерді көрсетуге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Телекоммуникациялар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"Байланыс саласындағы қызметтерді көрсетуге лицензия беру" мемлекеттік көрсетілетін қызметінің қағидаларын бекіту туралы және Қазақстан Республикасы Инвестициялар және даму министрі және Қазақстан Республикасы Ақпарат және коммуникациялар министрінің кейбір күші жойылған бұйрықтарының құрылымдық элементтерінің күші жойылды деп тану туралы" Қазақстан Республикасының Цифрлық даму, инновациялар және аэроғарыш өнеркәсібі министрінің 2020 жылғы 20 сәуірдегі № 151/НҚ бұйрығы. Нормативтік құқықтық актілері мемлекеттік тіркеу тізілімінде № 20442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Нөмірлеу ресурсын бөлу және нөмірлерді беру, сондай-ақ оларды алып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Телекоммуникациялар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"Нөмірлеу ресурсын бөлу және нөмірлерді беру, сондай-ақ оларды алып қою қағидаларын бекіту туралы" Қазақстан Республикасы Инвестициялар және даму министрінің 2015 жылғы 29 қаңтардағы № 67 бұйрығы. Нормативтік құқықтық актілері мемлекеттік тіркеу тізілімінде № 10445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02302. Ақпарат</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Куәландыру орталықтарын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Ақпараттық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"Куәландырушы орталықтарды аккредиттеуді жүргізу туралы" Қазақстан Республикасының Цифрлық даму, инновациялар және аэроғарыш өнеркәсібі министрінің 2020 жылғы 1 маусымдағы № 224/НҚ бұйрығы. Нормативтік құқықтық актілері мемлекеттік тіркеу тізілімінде № 20815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Архивтік анықтамалар, архивтік құжаттардың көшірмелерін немесе архивтік үзінділер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Ұлттық архиві" РММ, орталық мемлекеттік архивтер, облыстардың, Нұр-Сұлтан, Алматы және Шымкент қалаларының, қалалардың, аудандардың мемлекеттік архивтері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Қазақстан Республикасының Ұлттық архиві" РММ, орталық мемлекеттік архивтер, облыстардың, Нұр-Сұлтан, Алматы және Шымкент қалаларының, қалалардың, аудандардың мемлекеттік архивтері,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 ісі саласында мемлекеттік қызметтер көрсету қағидаларын бекіту туралы" Қазақстан Республикасы Мәдениет және спорт министрінің 2020 жылғы 29 мамырдағы № 159 бұйрығы. Нормативтік құқықтық актілері мемлекеттік тіркеу тізілімінде № 20790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қауіпсіздік талаптарына сәйкестікті сынау нәтижелері бойынша акт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Ақпараттық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ақпараттандыру объектілеріне және ақпараттық-коммуникациялық инфрақұрылымның аса маңызды объектілеріне жатқызылған ақпараттық жүйелерге олардың ақпараттық қауіпсіздік талаптарына сәйкестігіне сынақтар жүргізу әдістемесі мен қағидаларын бекіту туралы"</w:t>
            </w:r>
            <w:r>
              <w:br/>
            </w:r>
            <w:r>
              <w:rPr>
                <w:rFonts w:ascii="Times New Roman"/>
                <w:b w:val="false"/>
                <w:i w:val="false"/>
                <w:color w:val="000000"/>
                <w:sz w:val="20"/>
              </w:rPr>
              <w:t>
Қазақстан Республикасының Цифрлық даму, қорғаныс және аэроғарыш өнеркәсібі министрінің 2019 жылғы 3 маусымдағы № 111/НҚ бұйрығы. Нормативтік құқықтық актілері мемлекеттік тіркеу тізілімінде № 18795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Ұлттық куәландыру орталығының тіркеу куәлігін беру және қайтарып алу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ақпараттық технологиялар"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"Ұлттық ақпараттық технологиялар" АҚ,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негізгі куәландырушы орталығының, мемлекеттік органдардың куәландырушы орталығының және Қазақстан Республикасының ұлттық куәландырушы орталығының тіркеу куәліктерін беру, сақтау, кері қайтарып алу және электрондық цифрлық қолтаңбаның ашық кілтінің тиесілілігі мен жарамдылығын растау қағидаларын бекіту туралы" Қазақстан Республикасы Инвестициялар және даму министрінің м.а. 2015 жылғы 26 маусымдағы № 727 бұйрығы. Нормативтік құқықтық актілері мемлекеттік тіркеу тізілімінде № 12181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 Мәдениет</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 радиоарналарды тарату жөніндегі қызметпен айналысу үшін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 Ақпарат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 саласындағы мемлекеттік қызметтер көрсету қағидаларын бекіту туралы" Қазақстан Республикасы Ақпарат және қоғамдық даму министрінің 2020 жылғы 2 сәуірдегі № 101 бұйрығы. Нормативтік құқықтық актілері мемлекеттік тіркеу тізілімінде № 20296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Отандық теле-, радиоарнаны есепке қою, қайта есепке қою, куәліктің телнұсқасын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 Ақпарат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 саласындағы мемлекеттік қызметтер көрсету қағидаларын бекіту туралы" Қазақстан Республикасы Ақпарат және қоғамдық даму министрінің 2020 жылғы 2 сәуірдегі № 101 бұйрығы. Нормативтік құқықтық актілері мемлекеттік тіркеу тізілімінде № 20296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аумағында таратылатын шетелдік теле-, радиоарнаны есепке қою, қайта есепке қою, куәліктің телнұсқасын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 Ақпарат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 Ақпарат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 саласындағы мемлекеттік қызметтер көрсету қағидаларын бекіту туралы"</w:t>
            </w:r>
            <w:r>
              <w:br/>
            </w:r>
            <w:r>
              <w:rPr>
                <w:rFonts w:ascii="Times New Roman"/>
                <w:b w:val="false"/>
                <w:i w:val="false"/>
                <w:color w:val="000000"/>
                <w:sz w:val="20"/>
              </w:rPr>
              <w:t>
Қазақстан Республикасы Ақпарат және қоғамдық даму министрінің 2020 жылғы 2 сәуірдегі № 101 бұйрығы. Нормативтік құқықтық актілері мемлекеттік тіркеу тізілімінде № 20296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Фильмге прокаттау куәлігін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МСМ </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"Фильмге прокаттау куәлігін беру қағидаларын бекіту туралы" Қазақстан Республикасы Мәдениет және спорт министрінің 2019 жылғы 3 мамырдағы № 125 бұйрығы. Нормативтік құқықтық актілері мемлекеттік тіркеу тізілімінде № 18639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Мәдени құндылықтарды уақытша әкету құқығына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"Мәдени құндылықтарды уақытша әкету құқығына куәлік беру" мемлекеттік қызметін көрсетудің қағидаларын бекіту туралы" Қазақстан Республикасы Мәдениет және спорт министрінің 2015 жылғы 22 қаңтардағы № 19 бұйрығы. Нормативтік құқықтық актілері мемлекеттік тіркеу тізілімінде № 10320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архив қорының мемлекеттік меншіктегі құжаттарын Қазақстан Республикасынан тысқары жерлерге уақытша әкетуге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 ісі саласында мемлекеттік қызметтер көрсету қағидаларын бекіту туралы" Қазақстан Республикасы Мәдениет және спорт министрінің 2020 жылғы 29 мамырдағы № 159 бұйрығы. Нормативтік құқықтық актілері мемлекеттік тіркеу тізілімінде № 20790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Көркемөнерпаздар ұжымдарына "Халықтық" (үлгілі) атағын беруге өтінімдерді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"Көркемөнерпаздар ұжымдарына "Халықтық" (үлгілі) атағын беру қағидаларын бекіту туралы" Қазақстан Республикасы Мәдениет және ақпарат министрлігі 2007 жылғы 28 наурыздағы N 93 Бұйрығы. Нормативтік құқықтық актілері мемлекеттік тіркеу тізілімінде № 4632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Мемориалдық тақталарды орнатуға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"Мемориалдық тақталарды орнатуға рұқсат беру" мемлекеттік қызметін көрсету қағидаларын бекіту туралы Қазақстан Республикасы Мәдениет және спорт министрінің 2020 жылғы 26 мамырдағы № 149 бұйрығы. Нормативтік құқықтық актілері мемлекеттік тіркеу тізілімінде № 20738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 Төтенше жағдайлар</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 Төтенше жағдайлар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өндірістік объектілерде қолданылатын технологияларды, техникалық құрылғыларды, материалдарды, қауіпті техникалық құрылғыларды қолдануға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өндірістік объектілерде қолданылатын технологияларды, техникалық құрылғыларды, материалдарды, қауіпті техникалық құрылғыларды қолдануға рұқсат беру" мемлекеттік қызметті көрсету қағидаларын бекіту туралы" Қазақстан Республикасы Индустрия және инфрақұрылымдық даму министрінің 2020 жылғы 16 сәуірдегі № 208 бұйрығы. Нормативтік құқықтық актілері мемлекеттік тіркеу тізілімінде № 20435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өндіріс объектісінің өнеркәсіптік қауіпсіздік декларацияларын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өндіріс объектісінің өнеркәсіптік қауіпсіздік декларацияларын тіркеу" мемлекеттік қызметін көрсету қағидаларын бекіту туралы" Қазақстан Республикасы Индустрия және инфрақұрылымдық даму министрінің м.а. 2020 жылғы 6 сәуірдегі № 187 бұйрығы. Нормативтік құқықтық актілері мемлекеттік тіркеу тізілімінде № 20338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тұлғаларды өнеркәсіптік қауіпсіздік саласындағы жұмыстарды жүргізу құқығына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тұлғаларды өнеркәсіптік қауіпсіздік саласындағы жұмыстарды жүргізу құқығына аттестаттау" мемлекеттік қызмет көрсету қағидаларын бекіту туралы" Қазақстан Республикасы Индустрия және инфрақұрылымдық даму министрінің м.а. 2020 жылғы 6 сәуірдегі № 186 бұйрығы. Нормативтік құқықтық актілері мемлекеттік тіркеу тізілімінде № 20340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Жарылыс жұмыстарын жүргізуге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"Жарылғыш және пиротехникалық (азаматтықты қоспағанда) заттар мен оларды қолданылып жасалған бұйымдар саласындағы мемлекеттік қызметтерді көрсету қағидаларын бекіту туралы және "Жарылыс жұмыстарын жүргізуге рұқсат беру қағидаларын бекіту туралы" Қазақстан Республикасы Инвестициялар және даму министрінің 2014 жылғы 30 желтоқсандағы № 350 бұйрығына өзгерістер енгізу туралы" Қазақстан Республикасы Индустрия және инфрақұрылымдық даму министрінің 2020 жылғы 27 сәуірдегі № 234 бұйрығы. Нормативтік құқықтық актілері мемлекеттік тіркеу тізілімінде № 20561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Жарылғыш заттар мен олардың негізінде жасалған бұйымдарды ұдайы қолдануға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"Жарылғыш және пиротехникалық (азаматтықты қоспағанда) заттар мен оларды қолданылып жасалған бұйымдар саласындағы мемлекеттік қызметтерді көрсету қағидаларын бекіту туралы және "Жарылыс жұмыстарын жүргізуге рұқсат беру қағидаларын бекіту туралы" Қазақстан Республикасы Инвестициялар және даму министрінің 2014 жылғы 30 желтоқсандағы № 350 бұйрығына өзгерістер енгізу туралы" Қазақстан Республикасы Индустрия және инфрақұрылымдық даму министрінің 2020 жылғы 27 сәуірдегі № 234 бұйрығы. Нормативтік құқықтық актілері мемлекеттік тіркеу тізілімінде № 20561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өндірістік объектілерді салуға, кеңейтуге, реконструкциялауға, жаңғыртуға, консервациялауға және жоюға арналған жобалау құжаттамасын келісу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Индустриялық даму және өнеркәсіптік қауіпсіздік комитеті, ИИДМ Индустриялық даму және өнеркәсіптік қауіпсіздік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өндірістік объектілерді салуға, кеңейтуге, реконструкциялауға, жаңғыртуға, консервациялауға және жоюға арналған жобалау құжаттамасын келісу" мемлекеттік қызметін көрсету қағидаларын бекіту туралы" Қазақстан Республикасы Индустрия және инфрақұрылымдық даму министрінің м.а. 2020 жылғы 8 сәуірдегі № 189 бұйрығы. Нормативтік құқықтық актілері мемлекеттік тіркеу тізілімінде № 20371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емес өртке қарсы қызметтерді ұйымдардағы, елді мекендердегі және объектілердегі өрттердің алдын алу және сөндіру, өрт қауіпсіздігін қамтамасыз ету және авариялық-құтқару жұмыстарын жүргізу жөніндегі жұмыстарды жүргізу құқығына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 Төтенше жағдайлар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емес өртке қарсы қызметтерді аттестаттау қағидаларын бекіту туралы" Қазақстан Республикасы Ішкі істер министрінің 2018 жылғы 13 шілдедегі № 514 бұйрығы. Нормативтік құқықтық актілері мемлекеттік тіркеу тізілімінде № 17281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Өрт қауіпсіздігі саласындағы аудит бойынша сараптама ұйымдарын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ІІМ Төтенше жағдайлар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"Өрт қауіпсіздігі саласындағы аудит жөніндегі қызметті жүзеге асыруға сараптама ұйымдарын аккредиттеу қағидаларын бекіту туралы" Қазақстан Республикасы Ішкі істер министрінің 2015 жылғы 13 ақпандағы № 112 бұйрығы. Нормативтік құқықтық актілері мемлекеттік тіркеу тізілімінде № 10488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 Дене шынықтыру және спорт</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 Дене шынықтыру және спорт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және өңірлік спорт федерацияларын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 Спорт және дене шынықтыру істері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 федерацияларын аккредиттеу қағидаларын бекіту туралы" Қазақстан Республикасы Мәдениет және спорт министрінің 2014 жылғы 27 қарашадағы № 121 бұйрығы. Нормативтік құқықтық актілері мемлекеттік тіркеу тізілімінде № 10095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спорт федерацияларын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 федерацияларын аккредиттеу қағидаларын бекіту туралы" Қазақстан Республикасы Мәдениет және спорт министрінің 2014 жылғы 27 қарашадағы № 121 бұйрығы. Нормативтік құқықтық актілері мемлекеттік тіркеу тізілімінде № 10095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Спортшылар мен жаттықтырушыларға өмір бойы ай сайынғы материалдық қамсыздандыруды төлеу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 Спорт және дене шынықтыру істері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"Спортшылар мен жаттықтырушыларға өмір бойы ай сайынғы материалдық қамсыздандыруды төлеу" мемлекеттік қызмет көрсету қағидаларын бекіту туралы" Қазақстан Республикасы Мәдениет және спорт министрінің 2020 жылғы 29 мамырдағы № 158 бұйрығы. Нормативтік құқықтық актілері мемлекеттік тіркеу тізілімінде № 20784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еңбек сіңірген спорт шебері", "Қазақстан Республикасының халықаралық дәрежедегі спорт шебері", "Қазақстан Республикасының спорт шебері", "Қазақстан Республикасының еңбек сіңірген жаттықтырушысы" спорттық атақтары және біліктілігі жоғары деңгейдегі жоғары санатты жаттықтырушы, біліктілігі жоғары деңгейдегі жоғары санатты жаттықтырушы-оқытушы, біліктілігі орта деңгейдегі жоғары санатты жаттықтырушы, біліктілігі орта деңгейдегі жоғары санатты жаттықтырушы-оқытушы, біліктілігі жоғары деңгейдегі жоғары санатты әдіскер, біліктілігі орта деңгейдегі жоғары санатты әдіскер, біліктілігі жоғары деңгейдегі жоғары санатты нұсқаушы-спортшы, жоғары санатты ұлттық спорт төрешісі, ұлттық спорт төрешісі біліктілік санаттарын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 Спорт және дене шынықтыру істері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"Спорттық атақтар, разрядтар және біліктілік санаттарын беру және олардан айыру, омырауға тағатын белгілерді беру қағидаларын, сондай-ақ олардың сипаттамасын бекіту туралы" Қазақстан Республикасы Спорт және дене шынықтыру істері агенттігі төрағасының 2014 жылғы 29 шілдедегі № 300 бұйрығы. Нормативтік құқықтық актілері мемлекеттік тіркеу тізілімінде № 9675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спорт шеберлігіне кандидат, 1-разрядты спортшы cпорттық разрядтар және біліктілігі жоғары деңгейдегі бірінші санатты жаттықтырушы, біліктілігі жоғары деңгейдегі бірінші санатты жаттықтырушы-оқытушы, біліктілігі орта деңгейдегі бірінші санатты жаттықтырушы, біліктілігі орта деңгейдегі бірінші санатты жаттықтырушы-оқытушы, біліктілігі жоғары деңгейдегі бірінші санатты әдіскер, біліктілігі орта деңгейдегі бірінші санатты әдіскер, біліктілігі жоғары деңгейдегі бірінші санатты нұсқаушы-спортшы, бірінші санатты спорт төрешісі біліктілік санаттарын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"Спорттық атақтар, разрядтар және біліктілік санаттарын беру және олардан айыру, омырауға тағатын белгілерді беру қағидаларын, сондай-ақ олардың сипаттамасын бекіту туралы" Қазақстан Республикасы Спорт және дене шынықтыру істері агенттігі төрағасының 2014 жылғы 29 шілдедегі № 300 бұйрығы. Нормативтік құқықтық актілері мемлекеттік тіркеу тізілімінде № 9675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2-разрядты спортшы, 3-разрядты спортшы, 1-жасөспірімдік разрядты спортшы, 2-жасөспірімдік разрядты спортшы, 3-жасөспірімдік разрядты спортшы спорттық разрядтарын және біліктілігі жоғары деңгейдегі екінші санатты жаттықтырушы, біліктілігі жоғары деңгейдегі екінші санатты жаттықтырушы-оқытушы, біліктілігі орта деңгейдегі екінші санатты жаттықтырушы, біліктілігі орта деңгейдегі екінші санатты жаттықтырушы-оқытушы, біліктілігі жоғары деңгейдегі екінші санатты әдіскер, біліктілігі орта деңгейдегі екінші санатты әдіскер, біліктілігі жоғары деңгейдегі екінші санатты нұсқаушы-спортшы, спорт төрешісі біліктілік санаттарын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Аудандардың және облыстық маңызы бар қалалардың ЖАО, Нұр-Сұлтан, Алматы және Шымкент қалаларындағы аудандардың әкімдері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"Спорттық атақтар, разрядтар және біліктілік санаттарын беру және олардан айыру, омырауға тағатын белгілерді беру қағидаларын, сондай-ақ олардың сипаттамасын бекіту туралы" Қазақстан Республикасы Спорт және дене шынықтыру істері агенттігі төрағасының 2014 жылғы 29 шілдедегі № 300 бұйрығы. Нормативтік құқықтық актілері мемлекеттік тіркеу тізілімінде № 9675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 мектептеріне және спорт мектептерінің бөлімшелеріне "мамандандырылған" деген мәртебе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 мектептеріне және спорт мектептерінің бөлімшелеріне "мамандандырылған" деген мәртебе беру қағидаларын бекіту туралы" Қазақстан Республикасы Мәдениет және спорт министрінің м.а. 2015 жылғы 9 маусымдағы № 209 бұйрығы. Нормативтік құқықтық актілері мемлекеттік тіркеу тізілімінде № 11642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 түрлері бойынша Қазақстан Республикасы құрама командаларының (спорт түрлері бойынша ұлттық құрама командалардың) мүшелеріне олардың халықаралық спорттық жарыстарда жарақаттар алуы және мертігуі кезінде өтемақы төлемдерін төлеу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 Спорт және дене шынықтыру істері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 түрлері бойынша Қазақстан Республикасы құрама командаларының (спорт түрлері бойынша ұлттық құрама командалардың) мүшелеріне олардың халықаралық спорттық жарыстарда жарақаттар алуы және мертігуі кезінде өтемақы төлемдерін төлеу" мемлекеттік қызметін көрсету қағидаларын бекіту туралы" Қазақстан Республикасы Спорт және дене шынықтыру істері агенттігі Төрағасының 2014 жылғы 28 шілдеде № 292 бұйрығы. Нормативтік құқықтық актілері мемлекеттік тіркеу тізілімінде № 9672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Олимпиадалық, Паралимпиадалық және Сурдлимпиадалық ойындардың чемпиондары мен жүлдегерлеріне тұрғынжай беру және оны пайдалану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"Олимпиадалық, Паралимпиадалық және Сурдлимпиадалық ойындардың чемпиондары мен жүлдегерлеріне тұрғынжай беру және оны пайдалану қағидаларын бекіту туралы" Қазақстан Республикасы Мәдениет және спорт министрінің 2020 жылғы 20 сәуірдегі № 97 бұйрығы. Нормативтік құқықтық актілері мемлекеттік тіркеу тізілімінде № 20438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 түрлерін, спорт салаларын тану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 Спорт және дене шынықтыру істері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 Спорт және дене шынықтыру істері комитеті,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 түрлерін, спорт салаларын тану және спорт түрлерінің тізілімін қалыптастыру қағидаларын бекіту туралы" Қазақстан Республикасы Мәдениет және спорт министрінің м.а. 2014 жылғы 28 қазандағы № 55 бұйрығы. Нормативтік құқықтық актілері мемлекеттік тіркеу тізілімінде № 9912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және спорт саласында кадрларды даярлауға, қайта даярлауға және біліктілігін арттыруға құжаттарды қабылдау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Кадрларды даярлау, қайта даярлау және біліктілігін арттыру бойынша қызметті жүзеге асыратын ұйымдар</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Кадрларды даярлау, қайта даярлау және біліктілігін арттыру бойынша қызметті жүзеге асыратын ұйымдар,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және спорт саласындағы кадрларды даярлау, қайта даярлау мен олардың біліктілігін арттыру қағидаларын бекіту туралы" Қазақстан Республикасы Мәдениет және спорт министрінің 2017 жылғы 29 маусымдағы № 194 бұйрығы. Нормативтік құқықтық актілері мемлекеттік тіркеу тізілімінде № 15344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 Сәулет-қала құрылысы қызметі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 Сәулет-қала құрылысы саласында рұқсат құжаттарын беру (лицензиялауды, тіркеуді, сертификаттауды қоса алғанда)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Жобалау қызметіне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 қала салу және құрылыс қызметінде лицензия беру саласындағы мемлекеттік қызметтер көрсету қағидаларын бекіту туралы және Қазақстан Республикасы Ұлттық экономика министрінің кейбір бұйрықтарына өзгерістер мен толықтырулар енгізу туралы" Қазақстан Республикасы Индустрия және инфрақұрылымдық даму министрінің м.а. 2020 жылғы 1 сәуірдегі № 175 бұйрығы. Нормативтік құқықтық актілері мемлекеттік тіркеу тізілімінде № 20267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Іздестіру қызметіне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 қала салу және құрылыс қызметінде лицензия беру саласындағы мемлекеттік қызметтер көрсету қағидаларын бекіту туралы және Қазақстан Республикасы Ұлттық экономика министрінің кейбір бұйрықтарына өзгерістер мен толықтырулар енгізу туралы" Қазақстан Республикасы Индустрия және инфрақұрылымдық даму министрінің м.а. 2020 жылғы 1 сәуірдегі № 175 бұйрығы. Нормативтік құқықтық актілері мемлекеттік тіркеу тізілімінде № 20267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Құрылыс-монтаждау жұмыстарына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 қала салу және құрылыс қызметінде лицензия беру саласындағы мемлекеттік қызметтер көрсету қағидаларын бекіту туралы және Қазақстан Республикасы Ұлттық экономика министрінің кейбір бұйрықтарына өзгерістер мен толықтырулар енгізу туралы" Қазақстан Республикасы Индустрия және инфрақұрылымдық даму министрінің м.а. 2020 жылғы 1 сәуірдегі № 175 бұйрығы. Нормативтік құқықтық актілері мемлекеттік тіркеу тізілімінде № 20267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Ғибадат үйлерін (ғимараттарын) салу және олардың орналасатын жерін айқындау туралы шешім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"Діни қызмет саласындағы мемлекеттік қызметтер көрсету қағидаларын бекіту туралы" Қазақстан Республикасы Ақпарат және қоғамдық даму министрінің 2020 жылғы 31 наурыздағы № 97 бұйрығы. Нормативтік құқықтық актілері мемлекеттік тіркеу тізілімінде № 20256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Үйлерді (ғимараттарды) ғибадат үйлері (ғимараттары) етіп қайта бейіндеу (функционалдық мақсатын өзгерту) туралы шешім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"Діни қызмет саласындағы мемлекеттік қызметтер көрсету қағидаларын бекіту туралы" Қазақстан Республикасы Ақпарат және қоғамдық даму министрінің 2020 жылғы 31 наурыздағы № 97 бұйрығы. Нормативтік құқықтық актілері мемлекеттік тіркеу тізілімінде № 20256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Объектілерді кейіннен кәдеге жарату (құрылыстарды бұзу) жөніндегі жұмыстар кешенін жүргізуге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ауданның, облыстық маңызы бар қаланың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ауданның, облыстық маңызы бар қаланың ЖАО,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"Объектілерді кейіннен кәдеге жарату (құрылыстарды бұзу) жөніндегі жұмыстар кешенін жүргізуге рұқсат беру" мемлекеттік қызмет көрсету қағидаларын бекіту және "Объектілерді кейіннен кәдеге жарату (құрылыстарды бұзу) жөніндегі жұмыстар кешенін жүргізуге рұқсат беру" мемлекеттік көрсетілетін қызмет стандартын бекіту туралы" Қазақстан Республикасы Индустрия және инфрақұрылымдық даму министрінің 2019 жылғы 28 маусымдағы № 452 бұйрығының күшін жою туралы Қазақстан Республикасы Индустрия және инфрақұрылымдық даму министрінің м.а. 2020 жылғы 30 наурыздағы № 167 бұйрығы. Нормативтік құқықтық актілері мемлекеттік тіркеу тізілімінде № 20232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 Сәулет-қала құрылысы қызметі саласындағы мемлекеттік көрсетілетін өзге де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аумағында жылжымайтын мүлік объектілерінің мекенжайын айқындау бойынша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аумағында жылжымайтын мүлік объектілерінің мекенжайын айқындау бойынша анықтама беру" мемлекеттік қызметті көрсету жөніндегі қағидаларды бекіту туралы" Қазақстан Республикасы Индустрия және инфрақұрылымдық даму министрінің м.а. 2020 жылғы 30 наурыздағы № 168 бұйрығы. Нормативтік құқықтық актілері мемлекеттік тіркеу тізілімінде № 20291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 және реконструкция (қайта жоспарлау, қайта жабдықтау) жобаларын әзірлеу кезінде бастапқы материалдарды ұсыну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 саласындағы құрылыс салуды ұйымдастыру және рұқсат беру рәсімдерінен өту қағидаларын бекіту туралы" Қазақстан Республикасы Ұлттық экономика министрінің 2015 жылғы 30 қарашадағы № 750 бұйрығы. Нормативтік құқықтық актілері мемлекеттік тіркеу тізілімінде № 12684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 қала құрылысы және құрылыс қызметі салаларында сарапшылық жұмыстарды және инжинирингтік көрсетілетін қызметтерді жүзеге асыратын сарапшыларды аттестаттау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 қала салу және құрылыс қызметінде лицензия беру саласындағы мемлекеттік қызметтер көрсету қағидаларын бекіту туралы және Қазақстан Республикасы Ұлттық экономика министрінің кейбір бұйрықтарына өзгерістер мен толықтырулар енгізу туралы" Қазақстан Республикасы Индустрия және инфрақұрылымдық даму министрінің м.а. 2020 жылғы 1 сәуірдегі № 175 бұйрығы. Нормативтік құқықтық актілері мемлекеттік тіркеу тізілімінде № 20267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Объектілер құрылысының жобаларына ведомстводан тыс кешенді сараптама жүргізуге үміткер заңды тұлғаларды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Құрылыс және тұрғын үй-коммуналдық шаруашылық істері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"Сараптама ұйымдарын аккредиттеу қағидаларын бекіту туралы" Қазақстан Республикасы Ұлттық экономика министрінің 2015 жылғы 27 ақпандағы № 151 бұйрығы. Нормативтік құқықтық актілері мемлекеттік тіркеу тізілімінде № 10640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Эскизді (эскиздік жобаны) келісуден өткізу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 саласындағы құрылыс салуды ұйымдастыру және рұқсат беру рәсімдерінен өту қағидаларын бекіту туралы" Қазақстан Республикасы Ұлттық экономика министрінің 2015 жылғы 30 қарашадағы № 750 бұйрығы. Нормативтік құқықтық актілері мемлекеттік тіркеу тізілімінде № 12684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Жобалау және құрылыс салу процесіне қатысушы инженер-техник жұмыскерлерді аттестаттау жөніндегі мемлекеттік емес аттестаттау орталықтарын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Құрылыс және тұрғын үй-коммуналдық шаруашылық істері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 қала салу және құрылыс қызметінде лицензия беру саласындағы мемлекеттік қызметтер көрсету қағидаларын бекіту туралы және Қазақстан Республикасы Ұлттық экономика министрінің кейбір бұйрықтарына өзгерістер мен толықтырулар енгізу туралы" Қазақстан Республикасы Индустрия және инфрақұрылымдық даму министрінің м.а. 2020 жылғы 1 сәуірдегі № 175 бұйрығы. Нормативтік құқықтық актілері мемлекеттік тіркеу тізілімінде № 20267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және екінші жауапкершілік деңгейіндегі объектілер бойынша техникалық қадағалауды және техникалық зерттеп-қарауды жүзеге асыратын заңды тұлғаларды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 Құрылыс және тұрғын үй-коммуналдық шаруашылық істері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 қала салу және құрылыс қызметінде лицензия беру саласындағы мемлекеттік қызметтер көрсету қағидаларын бекіту туралы және Қазақстан Республикасы Ұлттық экономика министрінің кейбір бұйрықтарына өзгерістер мен толықтырулар енгізу туралы" Қазақстан Республикасы Индустрия және инфрақұрылымдық даму министрінің м.а. 2020 жылғы 1 сәуірдегі № 175 бұйрығы. Нормативтік құқықтық актілері мемлекеттік тіркеу тізілімінде № 20267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 қала құрылысы және құрылыс саласындағы жобаларды басқару жөніндегі ұйымдарды аккредиттеу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"Мүліктік құқықтарды ұжымдық негізде басқаратын ұйымдарды аккредиттеу" мемлекеттік қызмет көрсету қағидаларын бекіту туралы" Қазақстан Республикасы Әділет министрінің 2020 жылғы 19 наурыздағы № 105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20153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02602009</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Үлескерлердің ақшасын тартуға рұқсат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"Үлескерлердің ақшасын тартуға рұқсат беру қағидаларын бекіту туралы" Қазақстан Республикасы Ұлттық экономика министрінің 2016 жылғы 29 шілдедегі № 352 бұйрығына өзгерістер енгізу туралы" Қазақстан Республикасы Индустрия және инфрақұрылымдық даму министрінің м.а. 2020 жылғы 2 сәуірдегі № 178 бұйрығы. Нормативтік құқықтық актілері мемлекеттік тіркеу тізілімінде № 20358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02602010</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 құрылысына үлестік қатысу туралы шарттың есептік жазбасы туралы үзінді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атқарушы органдардың тұрғын үй құрылысына үлестік қатысу туралы шарттарды, сондай-ақ олар бойынша талап ету құқықтарын басқаға беру туралы шарттарды есепке алуды жүргізу қағидаларын бекіту туралы" Қазақстан Республикасы Ұлттық экономика министрінің 2016 жылғы 30 қыркүйектегі № 434 бұйрығына өзгерістер енгізу туралы Қазақстан Республикасы Индустрия және инфрақұрылымдық даму министрінің м.а. 2020 жылғы 4 мамырдағы № 264 бұйрығы. Нормативтік құқықтық актілері мемлекеттік тіркеу тізілімінде № 20583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02602011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 құрылысы мақсаттары үшін жеке кәсіпкерлік субьектілеріне екінші деңгейдегі банктер беретін кредиттер бойынша сыйақы мөлшерлемелерін субсидиялау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 құрылысының бірыңғай операторы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 құрылысының бірыңғай операторы,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 құрылысы мақсаттары үшін жеке кәсіпкерлік субъектілеріне екінші деңгейдегі банктер беретін кредиттер бойынша сыйақы мөлшерлемерін субсидиялау қағидаларын бекіту туралы" Қазақстан Республикасы Ұлттық экономика министрінің 2017 жылғы 31 қаңтардағы № 35 бұйрығына өзгерістер мен толықтырулар енгізу және кейбір бұйрықтардың күші жойылды деп тану туралы Қазақстан Республикасы Индустрия және инфрақұрылымдық даму министрінің 2020 жылғы 29 сәуірдегі № 244 бұйрығы. Нормативтік құқықтық актілері мемлекеттік тіркеу тізілімінде № 20532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 Тұрғын үй-коммуналдық шаруашылық</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02701. Тұрғын үй-коммуналдық шаруашылық саласындағы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 көмегін тағайындау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үй-коммуналдық шаруашылық саласындағы мемлекеттік көрсетілетін қызметтер стандарттарын бекіту туралы" Қазақстан Республикасы Ұлттық экономика министрінің 2015 жылғы 9 сәуірдегі № 319 бұйрығы. Қазақстан Республикасы Ұлттық экономика министрінің 2015 жылғы 9 сәуірдегі № 319 бұйрығы. Нормативтік құқықтық актілері мемлекеттік тіркеу тізілімінде № 11015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тұрғын үй қорынан тұрғын үйге немесе жеке тұрғын үй қорынан жергілікті атқарушы орган жалдаған тұрғын үйге мұқтаж азаматтарды есепке алу және кезекке қою, сондай-ақ жергілікті атқарушы органдардың тұрғын үй беру туралы шешім қабылдауы</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үй-коммуналдық шаруашылық саласындағы мемлекеттік көрсетілетін қызметтер стандарттарын бекіту туралы" Қазақстан Республикасы Ұлттық экономика министрінің 2015 жылғы 9 сәуірдегі № 319 бұйрығы. Қазақстан Республикасы Ұлттық экономика министрінің 2015 жылғы 9 сәуірдегі № 319 бұйрығы. Нормативтік құқықтық актілері мемлекеттік тіркеу тізілімінде № 11015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тұрғын үй қорынан берілетін тұрғын үйлерді жекешелендіру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үй-коммуналдық шаруашылық саласындағы мемлекеттік көрсетілетін қызметтер стандарттарын бекіту туралы" Қазақстан Республикасы Ұлттық экономика министрінің 2015 жылғы 9 сәуірдегі № 319 бұйрығы. Қазақстан Республикасы Ұлттық экономика министрінің 2015 жылғы 9 сәуірдегі № 319 бұйрығы. Нормативтік құқықтық актілері мемлекеттік тіркеу тізілімінде № 11015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02701005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 сертификаттарын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ИИДМ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аудандардың және облыстық маңызы бар қалалардың ЖАО</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аудандардың және облыстық маңызы бар қалалардың ЖАО</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"Тұрғын үй-коммуналдық шаруашылық саласындағы мемлекеттік көрсетілетін қызметтер стандарттарын бекіту туралы" Қазақстан Республикасы Ұлттық экономика министрінің 2015 жылғы 9 сәуірдегі № 319 бұйрығы. Қазақстан Республикасы Ұлттық экономика министрінің 2015 жылғы 9 сәуірдегі № 319 бұйрығы. Нормативтік құқықтық актілері мемлекеттік тіркеу тізілімінде № 11015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028. Сыртқы саясат және сыртқы істер</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02801. Сыртқы саясат және сыртқы істер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02801001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Құжаттарды заңдастыру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 Қазақстан Республикасының шетелдегі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 Қазақстан Республикасының шетелдегі мекемелері</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"Құжаттарды заңдастыру қағидаларын бекіту туралы" Қазақстан Республикасы Сыртқы істер министрінің м.а. 2017 жылғы 6 желтоқсандағы № 11-1-2/576 бұйрығы. Қазақстан Республикасының Әділет министрлігінде 2017 жылғы 25 желтоқсанда № 16116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02801002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 шетелде сатып алынған жағдайда Қазақстан Республикасының Мемлекеттік Туын көтеріп жүзу құқығына уақытша куәлік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шетелдегі мекемелері,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"Кемелерді және оларға құқықтарды мемлекеттік тіркеу қағидаларын бекіту туралы" Қазақстан Республикасының Инвестициялар және даму министрінің м.а. 2015 жылғы 24 ақпандағы № 165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11125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 Табиғи монополияларды реттеу</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02901. Табиғи монополияларды реттеу саласындағы өзге де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Энергиямен жабдықтау мақсатында электр энергиясын сатып алу қызметіне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 Табиғи монополияларды реттеу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"Энергиямен жабдықтау мақсатында электр энергиясын сатып алу жөніндегі қызметке лицензия беру "мемлекеттік қызмет көрсету қағидаларын бекіту туралы" Қазақстан Республикасы Ұлттық экономика министрінің 2020 жылғы 5 маусымдағы № 47 бұйрығы. Нормативтік құқықтық актілері мемлекеттік тіркеу тізілімінде № 20843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Егер мәміле жасалатын мүліктің ағымдағы жылдың басындағы бухгалтерлік баланста ескерілген баланстық құны ағымдағы жылдың басындағы бухгалтерлік балансқа сәйкес оның активтерінің баланстық құнының 0,05 пайызынан асатын болса, табиғи монополия субъектісініңмүлкіне қатысты өзге мәмілелер жасасуға келісім беру, аэронавигация және әуежайлар және байланыс саласында көрсетілетін қызметтерді қоспағанда</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 Табиғи монополияларды реттеу комитеті, ҰЭМ Табиғи монополияларды реттеу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"Табиғи монополиялар субъектілерінің қызметін жүзеге асыру қағидаларын бекіту туралы" Қазақстан Республикасы Ұлттық экономика министрінің 2019 жылғы 13 тамыздағы № 73 бұйрығына өзгерістер мен толықтырулар енгізу туралы" Қазақстан Республикасы Ұлттық экономика министрінің 2020 жылғы 11 шілдедегі № 53 бұйрығы. Нормативтік құқықтық актілері мемлекеттік тіркеу тізілімінде № 20970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02901003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Табиғи монополиялар субъектілерін қайта ұйымдастыруға және таратуға келісім беру, аэронавигация және әуежайлар және байланыс саласында көрсетілетін қызметтерді қоспағанда</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 Табиғи монополияларды реттеу комитеті, ҰЭМ Табиғи монополияларды реттеу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"Табиғи монополиялар субъектілерінің қызметін жүзеге асыру қағидаларын бекіту туралы" Қазақстан Республикасы Ұлттық экономика министрінің 2019 жылғы 13 тамыздағы № 73 бұйрығына өзгерістер мен толықтырулар енгізу туралы" Қазақстан Республикасы Ұлттық экономика министрінің 2020 жылғы 11 шілдедегі № 53 бұйрығы. Нормативтік құқықтық актілері мемлекеттік тіркеу тізілімінде № 20970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02901004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тіркелімге табиғи монополиялар субъектілеріненгізу және одан шығару, аэронавигация және әуежайлар және байланыс саласында көрсетілетін қызметтерді қоспағанда</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және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 Табиғи монополияларды реттеу комитеті, ҰЭМ Табиғи монополияларды реттеу комитетінің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"Табиғи монополиялар субъектілерінің қызметін жүзеге асыру қағидаларын бекіту туралы" Қазақстан Республикасы Ұлттық экономика министрінің 2019 жылғы 13 тамыздағы № 73 бұйрығына өзгерістер мен толықтырулар енгізу туралыҚазақстан Республикасы Ұлттық экономика министрінің 2020 жылғы 11 шілдедегі № 53 бұйрығы. Нормативтік құқықтық актілері мемлекеттік тіркеу тізілімінде № 20970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 Мемлекеттік қызмет</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03001. Мемлекеттік қызмет саласындағы басқа мемлекеттік көрсетілетін қызметтер</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қызметшілерді, бос мемлекеттік әкімшілік лауазымға орналасуға үміткерлерді және құқық қорғау қызметіне алғаш рет кіретін азаматтарды тестілеу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МҚІА</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қызметшілердің персоналын басқару ұлттық орталығы" АҚ</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әкімшілік лауазымға орналасудың кейбір мәселелері туралы" Қазақстан Республикасы Мемлекеттік қызмет істері және сыбайлас жемқорлыққа қарсы іс-қимыл агенттігі Төрағасының 2017 жылғы 21 ақпандағы № 40 бұйрығы. Нормативтік құқықтық актілері мемлекеттік тіркеу тізілімінде № 14939 болып тіркелді. "Мемлекеттік әкімшілік лауазымға орналасудың кейбір мәселелері туралы" Қазақстан Республикасы Мемлекеттік қызмет істері және сыбайлас жемқорлыққа қарсы іс-қимыл агенттігі Төрағасының 2017 жылғы 21 ақпандағы № 40 бұйрығы. Нормативтік құқықтық актілері мемлекеттік тіркеу тізілімінде 14939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 Басқа</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03101. Ғарыш кеңістігін пайдалану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03101001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Ғарыш кеңістігін пайдалану саласындағы қызметті жүзеге асыруға лицензия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Аэроғарыш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"Ғарыш кеңістігін пайдалану саласындағы қызметті жүзеге асыруға лицензия беру" мемлекеттік көрсетілетін қызмет қағидаларын бекіту туралы" Қазақстан Республикасының Цифрлық даму, инновациялар және аэроғарыш өнеркәсібі министрінің 2020 жылғы 14 сәуірдегі № 140/НҚ бұйрығы. Нормативтік құқықтық актілері мемлекеттік тіркеу тізілімінде № 20424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03101002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Ғарыш объектілерін және оларға құқықтарды мемлекеттік тіркеу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ЦДИАӨМ Аэроғарыш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"Ғарыш объектілерін және оларға құқықтарды мемлекеттік тіркеу қағидаларын және ғарыш объектілері тіркелімінің нысанын бекіту туралы" Қазақстан Республикасы Инвестициялар және даму министрінің 2015 жылғы 24 сәуірдегі № 484 бұйрығы. Нормативтік құқықтық актілері мемлекеттік тіркеу тізілімінде № 11382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 Апостиль қою</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архивтерінен шығатын және шетелге жіберілетін архивтік анықтамаларға, архивтік құжаттардың көшірмелеріне немесе архивтік үзінділерге апостиль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МСМ </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 ісі саласында мемлекеттік қызметтер көрсету қағидаларын бекіту туралы" Қазақстан Республикасы Мәдениет және спорт министрінің 2020 жылғы 29 мамырдағы № 159 бұйрығы. Нормативтік құқықтық актілері мемлекеттік тіркеу тізілімінде № 20790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әділет органдарынан және өзге мемлекеттік органдарынан, сондай-ақ нотариустардан шығатын ресми құжаттарға апостиль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Нұр-Сұлтан, Алматы және Шымкент қалаларының әділет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әділет органдарынан және өзге мемлекеттік органдарынан, сондай-ақ нотариустардан шығатын ресми құжаттарға апостиль қою" мемлекеттік қызметін көрсету қағидасын бекіту туралы" Қазақстан Республикасы Әділет министрінің м.а. 2020 жылғы 27 мамырдағы № 58 бұйрығы. Нормативтік құқықтық актілері мемлекеттік тіркеу тізілімінде № 20740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03102003</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ұйымдарынан шығатын ресми құжаттарды апостильдеу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Білім және ғылым саласында сапаны қамтама</w:t>
            </w:r>
            <w:r>
              <w:br/>
            </w:r>
            <w:r>
              <w:rPr>
                <w:rFonts w:ascii="Times New Roman"/>
                <w:b w:val="false"/>
                <w:i w:val="false"/>
                <w:color w:val="000000"/>
                <w:sz w:val="20"/>
              </w:rPr>
              <w:t>
сыз ету комитетінің аумақтық департаменттері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ұйымдарынан шығатын ресми құжаттарды апостильдеу" мемлекеттік қызмет көрсету қағидаларын бекіту туралы" Қазақстан Республикасы Білім және ғылым министрінің 2020 жылғы 18 мамырдағы № 209 бұйрығы. Нормативтік құқықтық актілері мемлекеттік тіркеу тізілімінде № 20668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03102004</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Қаржы министрлігінің құрылымдық бөлімшелерінен және (немесе) олардың аумақтық бөлімшелерінен шығатын ресми құжаттарға апостиль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 Мемлекеттік кірістер комитетінің облыстар, Нұр-Сұлтан, Алматы және Шымкент қалалары бойынша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Қаржымині Мемлекеттік кірістер комитетінің облыстар, Нұр-Сұлтан, Алматы және Шымкент қалалары бойынша аумақтық органдары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мемлекеттік кірістер органдарының мемлекеттік қызметтер көрсету қағидаларын бекіту туралы" Қазақстан Республикасы Қаржы министрінің м.а. 2020 жылғы 10 шілдедегі № 665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20955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03102005</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Қорғаныс министрлігінің Орталық мұрағатынан шығатын мұрағаттық анықтамаларға және мұрағаттық құжаттардың көшірмелеріне апостиль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Қорғаныс</w:t>
            </w:r>
            <w:r>
              <w:br/>
            </w:r>
            <w:r>
              <w:rPr>
                <w:rFonts w:ascii="Times New Roman"/>
                <w:b w:val="false"/>
                <w:i w:val="false"/>
                <w:color w:val="000000"/>
                <w:sz w:val="20"/>
              </w:rPr>
              <w:t>
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Қорғаныс министрлігінің Орталық архивінен шығатын архивтік анықтамаларға және архивтік құжаттардың көшірмелеріне апостиль қою" мемлекеттік қызметін көрсету қағидаларын бекіту туралы" Қазақстан Республикасы Қорғаныс министрінің 2020 жылғы 19 маусымдағы № 281 бұйрығы. Нормативтік құқықтық актілері мемлекеттік тіркеу тізілімінде № 20989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03102006</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Прокуратура органдарынан, тергеу және анықтау органдарынан шығатын ресми құжаттарға апостиль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БП</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БП ҚСАЕК, БП ҚСАЕК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 "бір өтініш" қағидаты бойынша көрсетілген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Бас прокуратурасының Құқықтық статистика және арнайы есепке алу жөніндегі комитеті және оның аумақтық органдарымен көрсетілетін мемлекеттік қызметтер қағидаларын бекіту туралы" Қазақстан Республикасы Бас Прокурорының 2020 жылғы 18 мамырдағы № 64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20674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03102007</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 органдарынан шығатын ресми құжаттарға апостиль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ЖССҚҚД</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ЖС СҚҚД, ЖС СҚҚД облыстардағы, Нұр-Сұлтан, Алматы және Шымкент қалаларындағы аумақтық органдары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ЖС СҚҚД,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"Сот органдарынан шығатын ресми құжаттарға апостиль қою" жөніндегі мемлекеттік қызметті көрсету қағидаларын бекіту және кейбір нормативтік құқықтық актілердің күші жойылды деп тану туралы Қазақстан Республикасы Жоғарғы Сотының жанындағы Соттардың қызметін қамтамасыз ету департаменті (Қазақстан Республикасы Жоғарғы Соты аппараты) басшысының 2020 жылғы 13 сәуірдегі № 13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20393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03102008</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Ішкі істер министрлігі арнайы мемлекеттік мұрағаты мен оның аумақтық бөлімшелерінен шығатын мұрағаттық анықтамаларға және мұрағаттық құжаттардың көшірмелеріне апостиль қою</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 аумақтық полиция органдары, оқу орындары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ІІМ, аумақтық полиция органдары, оқу орындары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Ішкі істер министрлігі арнайы мемлекеттік архиві мен оның аумақтық бөлімшелерінің шегінде мемлекеттік қызмет көрсету қағидаларын бекіту туралы" Қазақстан Республикасы Ішкі істер министрінің 2020 жылғы 27 наурыздағы № 256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20270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031003. Статистикалық ақпаратты ұсыну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03103001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Ресми статистикалық ақпаратты тарату графигінде көзделмеген статистикалық ақпаратты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 Статистика комитетінің Ақпараттық-есептеу орталығы" ШЖҚ РМК және оның облыстардағы, Нұр-Сұлтан, Алматы және Шымкент қалаларындағы филиалдары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"ҰЭМ Статистика комитетінің Ақпараттық-есептеу орталығы" ШЖҚ РМК және оның облыстардағы, Нұр-Сұлтан, Алматы және Шымкент қалаларындағы филиалдары,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"Ресми статистикалық ақпаратты тарату кестесінде көзделмеген статистикалық ақпаратты беру" мемлекеттік қызметін көрсету қағидаларын бекіту туралы Қазақстан Республикасы Ұлттық экономика министрінің 2020 жылғы 6 сәуірдегі № 24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20335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03104. Мемлекеттік кәсіпорындар және мемлекеттік меншік</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03104001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мүлік тізілімінен ақпарат беру (мемлекет бақылайтын акционерлік қоғамдар мен жауапкершілігі шектеулі серіктестіктердің, сондай-ақ мемлекеттік заңды тұлғалардың тізбесі; мемлекеттік меншік объектілерін сауда-саттыққа қою кестесіне енгізілген мемлекеттік мүлік туралы ақпарат пен материалдар)</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мүлік және жекешелендіру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мүлікті есепке алу саласында мемлекеттік қызметтерді көрсету қағидаларын бекіту туралы" Қазақстан Республикасы Премьер-Министрінің Бірінші орынбасары - Қазақстан Республикасы Қаржы министрінің 2020 жылғы 7 сәуірдегі № 362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20342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03104002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мүлікті жалға алушылармен (сенімгерлік басқарушылармен) жасалған жалдау (сенімгерлік басқару) шарттары бойынша оларға мемлекеттік мүлік тізілімінен шарт бойынша есептеулер, өсімпұл мен мемлекеттік бюджетке түскен төлемдер туралы мәліметтерді қамтитын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Қаржыминінің Мемлекеттік мүлік және жекешелендіру комитеті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мүлікті есепке алу саласында мемлекеттік қызметтерді көрсету қағидаларын бекіту туралы" Қазақстан Республикасы Премьер-Министрінің Бірінші орынбасары - Қазақстан Республикасы Қаржы министрінің 2020 жылғы 7 сәуірдегі № 362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20342 болып тіркелді</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03105. Анықтамалар беру</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03105001</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Ішкі істер министрлігінің арнайы мемлекеттік мұрағаты мен оның аумақтық бөлімшелерінің шегінде мұрағаттық анықтамаларды және/немесе мұрағаттық құжаттардың көшірмелерін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ІІМ, аумақтық полиция органдары, оқу орындары</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ІІМ, аумақтық полиция органдары, оқу орындары,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автоматтандырылған)/қағаз түрінде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Ішкі істер министрлігі арнайы мемлекеттік архиві мен оның аумақтық бөлімшелерінің шегінде мемлекеттік қызмет көрсету қағидаларын бекіту туралы" Қазақстан Республикасы Ішкі істер министрінің 2020 жылғы 27 наурыздағы № 256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20270 болып тіркелді</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03105002</w:t>
            </w:r>
          </w:p>
        </w:tc>
        <w:tc>
          <w:tcPr>
            <w:tcW w:w="2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"Заңды тұлғалар" мемлекеттік дерекқорынан анықтама беру</w:t>
            </w:r>
          </w:p>
        </w:tc>
        <w:tc>
          <w:tcPr>
            <w:tcW w:w="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заңды тұлғалар</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Әділетмині</w:t>
            </w:r>
          </w:p>
        </w:tc>
        <w:tc>
          <w:tcPr>
            <w:tcW w:w="1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үкіметтің" веб-порталы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c>
          <w:tcPr>
            <w:tcW w:w="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(толық автоматтандырылған)</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"Заңды тұлғаларды мемлекеттік тіркеу және филиалдар мен өкілдіктерді есептік тіркеу саласында мемлекеттік қызмет көрсету ережесін бекіту туралы" Қазақстан Республикасы Әділет министрінің м.а. 2020 жылғы 29 мамырдағы № 66 </w:t>
            </w:r>
            <w:r>
              <w:rPr>
                <w:rFonts w:ascii="Times New Roman"/>
                <w:b w:val="false"/>
                <w:i w:val="false"/>
                <w:color w:val="000000"/>
                <w:sz w:val="20"/>
              </w:rPr>
              <w:t>бұйрығы</w:t>
            </w:r>
            <w:r>
              <w:rPr>
                <w:rFonts w:ascii="Times New Roman"/>
                <w:b w:val="false"/>
                <w:i w:val="false"/>
                <w:color w:val="000000"/>
                <w:sz w:val="20"/>
              </w:rPr>
              <w:t>. Нормативтік құқықтық актілері мемлекеттік тіркеу тізілімінде № 20771 болып тіркелді.</w:t>
            </w:r>
          </w:p>
        </w:tc>
      </w:tr>
    </w:tbl>
    <w:p>
      <w:pPr>
        <w:spacing w:after="0"/>
        <w:ind w:left="0"/>
        <w:jc w:val="both"/>
      </w:pPr>
      <w:r>
        <w:rPr>
          <w:rFonts w:ascii="Times New Roman"/>
          <w:b w:val="false"/>
          <w:i w:val="false"/>
          <w:color w:val="000000"/>
          <w:sz w:val="28"/>
        </w:rPr>
        <w:t>
      Ескертпе:</w:t>
      </w:r>
    </w:p>
    <w:p>
      <w:pPr>
        <w:spacing w:after="0"/>
        <w:ind w:left="0"/>
        <w:jc w:val="both"/>
      </w:pPr>
      <w:r>
        <w:rPr>
          <w:rFonts w:ascii="Times New Roman"/>
          <w:b w:val="false"/>
          <w:i w:val="false"/>
          <w:color w:val="000000"/>
          <w:sz w:val="28"/>
        </w:rPr>
        <w:t>
      Мемлекеттік көрсетілетін қызмет коды үш секциядан тұрады: 000 00 000.</w:t>
      </w:r>
    </w:p>
    <w:p>
      <w:pPr>
        <w:spacing w:after="0"/>
        <w:ind w:left="0"/>
        <w:jc w:val="both"/>
      </w:pPr>
      <w:r>
        <w:rPr>
          <w:rFonts w:ascii="Times New Roman"/>
          <w:b w:val="false"/>
          <w:i w:val="false"/>
          <w:color w:val="000000"/>
          <w:sz w:val="28"/>
        </w:rPr>
        <w:t>
      Бірінші позициядағы үш сан мемлекеттік қызмет көрсету саласын білдіреді.</w:t>
      </w:r>
    </w:p>
    <w:p>
      <w:pPr>
        <w:spacing w:after="0"/>
        <w:ind w:left="0"/>
        <w:jc w:val="both"/>
      </w:pPr>
      <w:r>
        <w:rPr>
          <w:rFonts w:ascii="Times New Roman"/>
          <w:b w:val="false"/>
          <w:i w:val="false"/>
          <w:color w:val="000000"/>
          <w:sz w:val="28"/>
        </w:rPr>
        <w:t>
      Екінші позициядағы екі сан мемлекеттік қызмет көрсетудің кіші саласын (өмірлік жағдайды) білдіреді.</w:t>
      </w:r>
    </w:p>
    <w:p>
      <w:pPr>
        <w:spacing w:after="0"/>
        <w:ind w:left="0"/>
        <w:jc w:val="both"/>
      </w:pPr>
      <w:r>
        <w:rPr>
          <w:rFonts w:ascii="Times New Roman"/>
          <w:b w:val="false"/>
          <w:i w:val="false"/>
          <w:color w:val="000000"/>
          <w:sz w:val="28"/>
        </w:rPr>
        <w:t>
      Үшінші позициядағы үш сан мемлекеттік көрсетілетін қызметтің кіші саласы ішіндегі реттік нөмірін білдіреді.</w:t>
      </w:r>
    </w:p>
    <w:p>
      <w:pPr>
        <w:spacing w:after="0"/>
        <w:ind w:left="0"/>
        <w:jc w:val="both"/>
      </w:pPr>
      <w:r>
        <w:rPr>
          <w:rFonts w:ascii="Times New Roman"/>
          <w:b w:val="false"/>
          <w:i w:val="false"/>
          <w:color w:val="000000"/>
          <w:sz w:val="28"/>
        </w:rPr>
        <w:t>
      Аббревиатуралардың толық жазылуы:</w:t>
      </w:r>
    </w:p>
    <w:p>
      <w:pPr>
        <w:spacing w:after="0"/>
        <w:ind w:left="0"/>
        <w:jc w:val="both"/>
      </w:pPr>
      <w:r>
        <w:rPr>
          <w:rFonts w:ascii="Times New Roman"/>
          <w:b w:val="false"/>
          <w:i w:val="false"/>
          <w:color w:val="000000"/>
          <w:sz w:val="28"/>
        </w:rPr>
        <w:t>
      БП – Қазақстан Республикасы Бас прокуратурасы</w:t>
      </w:r>
    </w:p>
    <w:p>
      <w:pPr>
        <w:spacing w:after="0"/>
        <w:ind w:left="0"/>
        <w:jc w:val="both"/>
      </w:pPr>
      <w:r>
        <w:rPr>
          <w:rFonts w:ascii="Times New Roman"/>
          <w:b w:val="false"/>
          <w:i w:val="false"/>
          <w:color w:val="000000"/>
          <w:sz w:val="28"/>
        </w:rPr>
        <w:t>
      АШМ – Қазақстан Республикасы Ауыл шаруашылығы министрлігі</w:t>
      </w:r>
    </w:p>
    <w:p>
      <w:pPr>
        <w:spacing w:after="0"/>
        <w:ind w:left="0"/>
        <w:jc w:val="both"/>
      </w:pPr>
      <w:r>
        <w:rPr>
          <w:rFonts w:ascii="Times New Roman"/>
          <w:b w:val="false"/>
          <w:i w:val="false"/>
          <w:color w:val="000000"/>
          <w:sz w:val="28"/>
        </w:rPr>
        <w:t>
      Әділетмині – Қазақстан Республикасы Әділет министрлігі</w:t>
      </w:r>
    </w:p>
    <w:p>
      <w:pPr>
        <w:spacing w:after="0"/>
        <w:ind w:left="0"/>
        <w:jc w:val="both"/>
      </w:pPr>
      <w:r>
        <w:rPr>
          <w:rFonts w:ascii="Times New Roman"/>
          <w:b w:val="false"/>
          <w:i w:val="false"/>
          <w:color w:val="000000"/>
          <w:sz w:val="28"/>
        </w:rPr>
        <w:t>
      БҒМ – Қазақстан Республикасы Білім және ғылым министрлігі</w:t>
      </w:r>
    </w:p>
    <w:p>
      <w:pPr>
        <w:spacing w:after="0"/>
        <w:ind w:left="0"/>
        <w:jc w:val="both"/>
      </w:pPr>
      <w:r>
        <w:rPr>
          <w:rFonts w:ascii="Times New Roman"/>
          <w:b w:val="false"/>
          <w:i w:val="false"/>
          <w:color w:val="000000"/>
          <w:sz w:val="28"/>
        </w:rPr>
        <w:t>
      ДСМ – Қазақстан Республикасының Денсаулық сақтау министрлігі</w:t>
      </w:r>
    </w:p>
    <w:p>
      <w:pPr>
        <w:spacing w:after="0"/>
        <w:ind w:left="0"/>
        <w:jc w:val="both"/>
      </w:pPr>
      <w:r>
        <w:rPr>
          <w:rFonts w:ascii="Times New Roman"/>
          <w:b w:val="false"/>
          <w:i w:val="false"/>
          <w:color w:val="000000"/>
          <w:sz w:val="28"/>
        </w:rPr>
        <w:t>
      Еңбекмині – Қазақстан Республикасының Еңбек және халықты әлеуметтік қорғау министрлігі;</w:t>
      </w:r>
    </w:p>
    <w:p>
      <w:pPr>
        <w:spacing w:after="0"/>
        <w:ind w:left="0"/>
        <w:jc w:val="both"/>
      </w:pPr>
      <w:r>
        <w:rPr>
          <w:rFonts w:ascii="Times New Roman"/>
          <w:b w:val="false"/>
          <w:i w:val="false"/>
          <w:color w:val="000000"/>
          <w:sz w:val="28"/>
        </w:rPr>
        <w:t>
      АҚДМ – Қазақстан Республикасының Ақпарат және қоғамдық даму министрлігі</w:t>
      </w:r>
    </w:p>
    <w:p>
      <w:pPr>
        <w:spacing w:after="0"/>
        <w:ind w:left="0"/>
        <w:jc w:val="both"/>
      </w:pPr>
      <w:r>
        <w:rPr>
          <w:rFonts w:ascii="Times New Roman"/>
          <w:b w:val="false"/>
          <w:i w:val="false"/>
          <w:color w:val="000000"/>
          <w:sz w:val="28"/>
        </w:rPr>
        <w:t>
      ЦДИАӨМ – Қазақстан Республикасының Цифрлық даму, инновациялар және аэроғарыш өнеркәсібі министрлігі</w:t>
      </w:r>
    </w:p>
    <w:p>
      <w:pPr>
        <w:spacing w:after="0"/>
        <w:ind w:left="0"/>
        <w:jc w:val="both"/>
      </w:pPr>
      <w:r>
        <w:rPr>
          <w:rFonts w:ascii="Times New Roman"/>
          <w:b w:val="false"/>
          <w:i w:val="false"/>
          <w:color w:val="000000"/>
          <w:sz w:val="28"/>
        </w:rPr>
        <w:t>
      ИИДМ – Қазақстан Республикасының Индустрия және инфрақұрылымдық даму министрлігі</w:t>
      </w:r>
    </w:p>
    <w:p>
      <w:pPr>
        <w:spacing w:after="0"/>
        <w:ind w:left="0"/>
        <w:jc w:val="both"/>
      </w:pPr>
      <w:r>
        <w:rPr>
          <w:rFonts w:ascii="Times New Roman"/>
          <w:b w:val="false"/>
          <w:i w:val="false"/>
          <w:color w:val="000000"/>
          <w:sz w:val="28"/>
        </w:rPr>
        <w:t>
      Қаржымині – Қазақстан Республикасы Қаржы министрлігі</w:t>
      </w:r>
    </w:p>
    <w:p>
      <w:pPr>
        <w:spacing w:after="0"/>
        <w:ind w:left="0"/>
        <w:jc w:val="both"/>
      </w:pPr>
      <w:r>
        <w:rPr>
          <w:rFonts w:ascii="Times New Roman"/>
          <w:b w:val="false"/>
          <w:i w:val="false"/>
          <w:color w:val="000000"/>
          <w:sz w:val="28"/>
        </w:rPr>
        <w:t>
      Қорғанысмині – Қазақстан Республикасы Қорғаныс министрлігі</w:t>
      </w:r>
    </w:p>
    <w:p>
      <w:pPr>
        <w:spacing w:after="0"/>
        <w:ind w:left="0"/>
        <w:jc w:val="both"/>
      </w:pPr>
      <w:r>
        <w:rPr>
          <w:rFonts w:ascii="Times New Roman"/>
          <w:b w:val="false"/>
          <w:i w:val="false"/>
          <w:color w:val="000000"/>
          <w:sz w:val="28"/>
        </w:rPr>
        <w:t>
      МСМ – Қазақстан Республикасы Мәдениет және спорт министрлігі</w:t>
      </w:r>
    </w:p>
    <w:p>
      <w:pPr>
        <w:spacing w:after="0"/>
        <w:ind w:left="0"/>
        <w:jc w:val="both"/>
      </w:pPr>
      <w:r>
        <w:rPr>
          <w:rFonts w:ascii="Times New Roman"/>
          <w:b w:val="false"/>
          <w:i w:val="false"/>
          <w:color w:val="000000"/>
          <w:sz w:val="28"/>
        </w:rPr>
        <w:t>
      ҰЭМ – Қазақстан Республикасы Ұлттық экономика министрлігі</w:t>
      </w:r>
    </w:p>
    <w:p>
      <w:pPr>
        <w:spacing w:after="0"/>
        <w:ind w:left="0"/>
        <w:jc w:val="both"/>
      </w:pPr>
      <w:r>
        <w:rPr>
          <w:rFonts w:ascii="Times New Roman"/>
          <w:b w:val="false"/>
          <w:i w:val="false"/>
          <w:color w:val="000000"/>
          <w:sz w:val="28"/>
        </w:rPr>
        <w:t>
      ЭМ – Қазақстан Республикасы Энергетика министрлігі</w:t>
      </w:r>
    </w:p>
    <w:p>
      <w:pPr>
        <w:spacing w:after="0"/>
        <w:ind w:left="0"/>
        <w:jc w:val="both"/>
      </w:pPr>
      <w:r>
        <w:rPr>
          <w:rFonts w:ascii="Times New Roman"/>
          <w:b w:val="false"/>
          <w:i w:val="false"/>
          <w:color w:val="000000"/>
          <w:sz w:val="28"/>
        </w:rPr>
        <w:t>
      СІМ – Қазақстан Республикасы Сыртқы істер министрлігі</w:t>
      </w:r>
    </w:p>
    <w:p>
      <w:pPr>
        <w:spacing w:after="0"/>
        <w:ind w:left="0"/>
        <w:jc w:val="both"/>
      </w:pPr>
      <w:r>
        <w:rPr>
          <w:rFonts w:ascii="Times New Roman"/>
          <w:b w:val="false"/>
          <w:i w:val="false"/>
          <w:color w:val="000000"/>
          <w:sz w:val="28"/>
        </w:rPr>
        <w:t>
      ІІМ – Қазақстан Республикасы Ішкі істер министрлігі</w:t>
      </w:r>
    </w:p>
    <w:p>
      <w:pPr>
        <w:spacing w:after="0"/>
        <w:ind w:left="0"/>
        <w:jc w:val="both"/>
      </w:pPr>
      <w:r>
        <w:rPr>
          <w:rFonts w:ascii="Times New Roman"/>
          <w:b w:val="false"/>
          <w:i w:val="false"/>
          <w:color w:val="000000"/>
          <w:sz w:val="28"/>
        </w:rPr>
        <w:t>
      МҚІА – Қазақстан Республикасының Мемлекеттік қызмет істері агенттігі</w:t>
      </w:r>
    </w:p>
    <w:p>
      <w:pPr>
        <w:spacing w:after="0"/>
        <w:ind w:left="0"/>
        <w:jc w:val="both"/>
      </w:pPr>
      <w:r>
        <w:rPr>
          <w:rFonts w:ascii="Times New Roman"/>
          <w:b w:val="false"/>
          <w:i w:val="false"/>
          <w:color w:val="000000"/>
          <w:sz w:val="28"/>
        </w:rPr>
        <w:t>
      ҰБ – Қазақстан Республикасының Ұлттық Банкі</w:t>
      </w:r>
    </w:p>
    <w:p>
      <w:pPr>
        <w:spacing w:after="0"/>
        <w:ind w:left="0"/>
        <w:jc w:val="both"/>
      </w:pPr>
      <w:r>
        <w:rPr>
          <w:rFonts w:ascii="Times New Roman"/>
          <w:b w:val="false"/>
          <w:i w:val="false"/>
          <w:color w:val="000000"/>
          <w:sz w:val="28"/>
        </w:rPr>
        <w:t>
      БП ҚСАЕК – Қазақстан Республикасы Бас прокуратурасының Құқықтық статистика және арнайы есепке алу жөніндегі комитеті</w:t>
      </w:r>
    </w:p>
    <w:p>
      <w:pPr>
        <w:spacing w:after="0"/>
        <w:ind w:left="0"/>
        <w:jc w:val="both"/>
      </w:pPr>
      <w:r>
        <w:rPr>
          <w:rFonts w:ascii="Times New Roman"/>
          <w:b w:val="false"/>
          <w:i w:val="false"/>
          <w:color w:val="000000"/>
          <w:sz w:val="28"/>
        </w:rPr>
        <w:t>
      ҰҚК – Қазақстан Республикасы Ұлттық қауіпсіздік комитеті</w:t>
      </w:r>
    </w:p>
    <w:p>
      <w:pPr>
        <w:spacing w:after="0"/>
        <w:ind w:left="0"/>
        <w:jc w:val="both"/>
      </w:pPr>
      <w:r>
        <w:rPr>
          <w:rFonts w:ascii="Times New Roman"/>
          <w:b w:val="false"/>
          <w:i w:val="false"/>
          <w:color w:val="000000"/>
          <w:sz w:val="28"/>
        </w:rPr>
        <w:t>
      ЖССҚҚД – Қазақстан Республикасы Жоғарғы Соты жанындағы Соттардың қызметін қамтамасыз ету департаменті (Қазақстан Республикасы Жоғарғы Сотының аппараты</w:t>
      </w:r>
    </w:p>
    <w:p>
      <w:pPr>
        <w:spacing w:after="0"/>
        <w:ind w:left="0"/>
        <w:jc w:val="both"/>
      </w:pPr>
      <w:r>
        <w:rPr>
          <w:rFonts w:ascii="Times New Roman"/>
          <w:b w:val="false"/>
          <w:i w:val="false"/>
          <w:color w:val="000000"/>
          <w:sz w:val="28"/>
        </w:rPr>
        <w:t>
      БЖЗҚ – Бірыңғай жинақтаушы зейнетақы қоры</w:t>
      </w:r>
    </w:p>
    <w:p>
      <w:pPr>
        <w:spacing w:after="0"/>
        <w:ind w:left="0"/>
        <w:jc w:val="both"/>
      </w:pPr>
      <w:r>
        <w:rPr>
          <w:rFonts w:ascii="Times New Roman"/>
          <w:b w:val="false"/>
          <w:i w:val="false"/>
          <w:color w:val="000000"/>
          <w:sz w:val="28"/>
        </w:rPr>
        <w:t>
      ЖАО – жергілікті атқарушы органдар</w:t>
      </w:r>
    </w:p>
    <w:p>
      <w:pPr>
        <w:spacing w:after="0"/>
        <w:ind w:left="0"/>
        <w:jc w:val="both"/>
      </w:pPr>
      <w:r>
        <w:rPr>
          <w:rFonts w:ascii="Times New Roman"/>
          <w:b w:val="false"/>
          <w:i w:val="false"/>
          <w:color w:val="000000"/>
          <w:sz w:val="28"/>
        </w:rPr>
        <w:t>
      Мемлекеттік корпорация – "Азаматтарға арналған үкімет" мемлекеттік корпорациясы" коммерциялық емес акционерлік қоғамы</w:t>
      </w:r>
    </w:p>
    <w:p>
      <w:pPr>
        <w:spacing w:after="0"/>
        <w:ind w:left="0"/>
        <w:jc w:val="both"/>
      </w:pPr>
      <w:r>
        <w:rPr>
          <w:rFonts w:ascii="Times New Roman"/>
          <w:b w:val="false"/>
          <w:i w:val="false"/>
          <w:color w:val="000000"/>
          <w:sz w:val="28"/>
        </w:rPr>
        <w:t>
      МБА – Қазақстан Республикасының Президенті жанындағы Мемлекеттік басқару академиясы</w:t>
      </w:r>
    </w:p>
    <w:p>
      <w:pPr>
        <w:spacing w:after="0"/>
        <w:ind w:left="0"/>
        <w:jc w:val="both"/>
      </w:pPr>
      <w:r>
        <w:rPr>
          <w:rFonts w:ascii="Times New Roman"/>
          <w:b w:val="false"/>
          <w:i w:val="false"/>
          <w:color w:val="000000"/>
          <w:sz w:val="28"/>
        </w:rPr>
        <w:t>
      АҚ – акционерлік қоғам</w:t>
      </w:r>
    </w:p>
    <w:p>
      <w:pPr>
        <w:spacing w:after="0"/>
        <w:ind w:left="0"/>
        <w:jc w:val="both"/>
      </w:pPr>
      <w:r>
        <w:rPr>
          <w:rFonts w:ascii="Times New Roman"/>
          <w:b w:val="false"/>
          <w:i w:val="false"/>
          <w:color w:val="000000"/>
          <w:sz w:val="28"/>
        </w:rPr>
        <w:t>
      РММ – республикалық мемлекеттік мекеме</w:t>
      </w:r>
    </w:p>
    <w:p>
      <w:pPr>
        <w:spacing w:after="0"/>
        <w:ind w:left="0"/>
        <w:jc w:val="both"/>
      </w:pPr>
      <w:r>
        <w:rPr>
          <w:rFonts w:ascii="Times New Roman"/>
          <w:b w:val="false"/>
          <w:i w:val="false"/>
          <w:color w:val="000000"/>
          <w:sz w:val="28"/>
        </w:rPr>
        <w:t>
      РМК – республикалық мемлекеттік кәсіпорын</w:t>
      </w:r>
    </w:p>
    <w:p>
      <w:pPr>
        <w:spacing w:after="0"/>
        <w:ind w:left="0"/>
        <w:jc w:val="both"/>
      </w:pPr>
      <w:r>
        <w:rPr>
          <w:rFonts w:ascii="Times New Roman"/>
          <w:b w:val="false"/>
          <w:i w:val="false"/>
          <w:color w:val="000000"/>
          <w:sz w:val="28"/>
        </w:rPr>
        <w:t>
      ШЖҚ РМК – шаруашылық жүргізу құқығындағы республикалық мемлекеттік кәсіпорын</w:t>
      </w:r>
    </w:p>
    <w:p>
      <w:pPr>
        <w:spacing w:after="0"/>
        <w:ind w:left="0"/>
        <w:jc w:val="both"/>
      </w:pPr>
      <w:r>
        <w:rPr>
          <w:rFonts w:ascii="Times New Roman"/>
          <w:b w:val="false"/>
          <w:i w:val="false"/>
          <w:color w:val="000000"/>
          <w:sz w:val="28"/>
        </w:rPr>
        <w:t>
      РМҚК - республикалық мемлекеттік қазыналық кәсіпорын</w:t>
      </w:r>
    </w:p>
    <w:p>
      <w:pPr>
        <w:spacing w:after="0"/>
        <w:ind w:left="0"/>
        <w:jc w:val="both"/>
      </w:pPr>
      <w:r>
        <w:rPr>
          <w:rFonts w:ascii="Times New Roman"/>
          <w:b w:val="false"/>
          <w:i w:val="false"/>
          <w:color w:val="000000"/>
          <w:sz w:val="28"/>
        </w:rPr>
        <w:t>
      КММ – коммуналдық мемлекеттік мекеме</w:t>
      </w:r>
    </w:p>
    <w:p>
      <w:pPr>
        <w:spacing w:after="0"/>
        <w:ind w:left="0"/>
        <w:jc w:val="both"/>
      </w:pPr>
      <w:r>
        <w:rPr>
          <w:rFonts w:ascii="Times New Roman"/>
          <w:b w:val="false"/>
          <w:i w:val="false"/>
          <w:color w:val="000000"/>
          <w:sz w:val="28"/>
        </w:rPr>
        <w:t>
      БАҚ – бұқаралық ақпарат құралдары</w:t>
      </w:r>
    </w:p>
    <w:p>
      <w:pPr>
        <w:spacing w:after="0"/>
        <w:ind w:left="0"/>
        <w:jc w:val="both"/>
      </w:pPr>
      <w:r>
        <w:rPr>
          <w:rFonts w:ascii="Times New Roman"/>
          <w:b w:val="false"/>
          <w:i w:val="false"/>
          <w:color w:val="000000"/>
          <w:sz w:val="28"/>
        </w:rPr>
        <w:t>
      ЭГТРМ – Қазақстан Республикасының Экология, геология және табиғи ресурстар министрлігі</w:t>
      </w:r>
    </w:p>
    <w:p>
      <w:pPr>
        <w:spacing w:after="0"/>
        <w:ind w:left="0"/>
        <w:jc w:val="both"/>
      </w:pPr>
      <w:r>
        <w:rPr>
          <w:rFonts w:ascii="Times New Roman"/>
          <w:b w:val="false"/>
          <w:i w:val="false"/>
          <w:color w:val="000000"/>
          <w:sz w:val="28"/>
        </w:rPr>
        <w:t>
      СИМ – Қазақстан Республикасының Сауда және интеграция министрлігі.</w:t>
      </w:r>
    </w:p>
    <w:p>
      <w:pPr>
        <w:spacing w:after="0"/>
        <w:ind w:left="0"/>
        <w:jc w:val="both"/>
      </w:pPr>
      <w:r>
        <w:rPr>
          <w:rFonts w:ascii="Times New Roman"/>
          <w:b w:val="false"/>
          <w:i w:val="false"/>
          <w:color w:val="000000"/>
          <w:sz w:val="28"/>
        </w:rPr>
        <w:t>
      ҚНРДА – Қазақстан Республикасының Қаржы нарығын реттеу мен дамыту бойынша агенттігі</w:t>
      </w:r>
    </w:p>
    <w:p>
      <w:pPr>
        <w:spacing w:after="0"/>
        <w:ind w:left="0"/>
        <w:jc w:val="both"/>
      </w:pPr>
      <w:r>
        <w:rPr>
          <w:rFonts w:ascii="Times New Roman"/>
          <w:b w:val="false"/>
          <w:i w:val="false"/>
          <w:color w:val="000000"/>
          <w:sz w:val="28"/>
        </w:rPr>
        <w:t>
      "МРҚ" РМК – Қазақстан Республикасы Цифрлық даму, инновациялар және аэроғарыш өнеркәсібі министрлігі "Мемлекеттік радиожиілік қызметі" Шаруашылық жүргізу құқығындағы республикалық мемлекеттік кәсіпорны;</w:t>
      </w:r>
    </w:p>
    <w:p>
      <w:pPr>
        <w:spacing w:after="0"/>
        <w:ind w:left="0"/>
        <w:jc w:val="both"/>
      </w:pPr>
      <w:r>
        <w:rPr>
          <w:rFonts w:ascii="Times New Roman"/>
          <w:b w:val="false"/>
          <w:i w:val="false"/>
          <w:color w:val="000000"/>
          <w:sz w:val="28"/>
        </w:rPr>
        <w:t>
      ӨБИ – "ЦДИАӨМ Телекоммуникациялар комитетінің өңіраралық байланыс инспекциясы" Республикалық мемлекеттік мекемесі</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