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e635628" w14:textId="e635628">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w:t>
      </w:r>
    </w:p>
    <w:p>
      <w:pPr>
        <w:spacing w:after="0"/>
        <w:ind w:left="0"/>
        <w:jc w:val="both"/>
      </w:pPr>
      <w:r>
        <w:rPr>
          <w:rFonts w:ascii="Times New Roman"/>
          <w:b w:val="false"/>
          <w:i w:val="false"/>
          <w:color w:val="000000"/>
          <w:sz w:val="28"/>
        </w:rPr>
        <w:t>Приказ Министра юстиции Республики Казахстан от 25 февраля 2015 года № 112. Зарегистрирован в Министерстве юстиции Республики Казахстан 21 апреля 2015 года № 10764.</w:t>
      </w:r>
    </w:p>
    <w:p>
      <w:pPr>
        <w:spacing w:after="0"/>
        <w:ind w:left="0"/>
        <w:jc w:val="both"/>
      </w:pPr>
      <w:bookmarkStart w:name="z1" w:id="0"/>
      <w:r>
        <w:rPr>
          <w:rFonts w:ascii="Times New Roman"/>
          <w:b w:val="false"/>
          <w:i w:val="false"/>
          <w:color w:val="ff0000"/>
          <w:sz w:val="28"/>
        </w:rPr>
        <w:t xml:space="preserve">
      Сноска. В заголовок приказа вносятся изменения на государственном языке, текст на русском языке не меняется в соответствии с приказом Министра юстиции РК от 16.06.2016 </w:t>
      </w:r>
      <w:r>
        <w:rPr>
          <w:rFonts w:ascii="Times New Roman"/>
          <w:b w:val="false"/>
          <w:i w:val="false"/>
          <w:color w:val="ff0000"/>
          <w:sz w:val="28"/>
        </w:rPr>
        <w:t>№ 451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End w:id="0"/>
    <w:p>
      <w:pPr>
        <w:spacing w:after="0"/>
        <w:ind w:left="0"/>
        <w:jc w:val="both"/>
      </w:pPr>
      <w:r>
        <w:rPr>
          <w:rFonts w:ascii="Times New Roman"/>
          <w:b w:val="false"/>
          <w:i w:val="false"/>
          <w:color w:val="000000"/>
          <w:sz w:val="28"/>
        </w:rPr>
        <w:t xml:space="preserve">
       В соответствии с </w:t>
      </w:r>
      <w:r>
        <w:rPr>
          <w:rFonts w:ascii="Times New Roman"/>
          <w:b w:val="false"/>
          <w:i w:val="false"/>
          <w:color w:val="000000"/>
          <w:sz w:val="28"/>
        </w:rPr>
        <w:t>пунктом 2</w:t>
      </w:r>
      <w:r>
        <w:rPr>
          <w:rFonts w:ascii="Times New Roman"/>
          <w:b w:val="false"/>
          <w:i w:val="false"/>
          <w:color w:val="000000"/>
          <w:sz w:val="28"/>
        </w:rPr>
        <w:t xml:space="preserve"> статьи 180 Кодекса Республики Казахстан от 26 декабря 2011 года "О браке (супружестве) и семье", </w:t>
      </w:r>
      <w:r>
        <w:rPr>
          <w:rFonts w:ascii="Times New Roman"/>
          <w:b/>
          <w:i w:val="false"/>
          <w:color w:val="000000"/>
          <w:sz w:val="28"/>
        </w:rPr>
        <w:t>ПРИКАЗЫВАЮ:</w:t>
      </w:r>
    </w:p>
    <w:bookmarkStart w:name="z2"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w:t>
      </w:r>
    </w:p>
    <w:bookmarkEnd w:id="1"/>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Сноска. В пункт 1 вносятся изменения на государственном языке, текст на русском языке не меняется в соответствии с приказом Министра юстиции РК от 16.06.2016 </w:t>
      </w:r>
      <w:r>
        <w:rPr>
          <w:rFonts w:ascii="Times New Roman"/>
          <w:b w:val="false"/>
          <w:i w:val="false"/>
          <w:color w:val="000000"/>
          <w:sz w:val="28"/>
        </w:rPr>
        <w:t>№ 451</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r>
        <w:br/>
      </w:r>
      <w:r>
        <w:rPr>
          <w:rFonts w:ascii="Times New Roman"/>
          <w:b w:val="false"/>
          <w:i w:val="false"/>
          <w:color w:val="000000"/>
          <w:sz w:val="28"/>
        </w:rPr>
        <w:t>
</w:t>
      </w:r>
    </w:p>
    <w:bookmarkStart w:name="z3" w:id="2"/>
    <w:p>
      <w:pPr>
        <w:spacing w:after="0"/>
        <w:ind w:left="0"/>
        <w:jc w:val="both"/>
      </w:pPr>
      <w:r>
        <w:rPr>
          <w:rFonts w:ascii="Times New Roman"/>
          <w:b w:val="false"/>
          <w:i w:val="false"/>
          <w:color w:val="000000"/>
          <w:sz w:val="28"/>
        </w:rPr>
        <w:t>
       2. Признать утратившим силу:</w:t>
      </w:r>
    </w:p>
    <w:bookmarkEnd w:id="2"/>
    <w:p>
      <w:pPr>
        <w:spacing w:after="0"/>
        <w:ind w:left="0"/>
        <w:jc w:val="both"/>
      </w:pPr>
      <w:r>
        <w:rPr>
          <w:rFonts w:ascii="Times New Roman"/>
          <w:b w:val="false"/>
          <w:i w:val="false"/>
          <w:color w:val="000000"/>
          <w:sz w:val="28"/>
        </w:rPr>
        <w:t xml:space="preserve">
      1) </w:t>
      </w:r>
      <w:r>
        <w:rPr>
          <w:rFonts w:ascii="Times New Roman"/>
          <w:b w:val="false"/>
          <w:i w:val="false"/>
          <w:color w:val="000000"/>
          <w:sz w:val="28"/>
        </w:rPr>
        <w:t>приказ</w:t>
      </w:r>
      <w:r>
        <w:rPr>
          <w:rFonts w:ascii="Times New Roman"/>
          <w:b w:val="false"/>
          <w:i w:val="false"/>
          <w:color w:val="000000"/>
          <w:sz w:val="28"/>
        </w:rPr>
        <w:t xml:space="preserve"> Министра юстиции Республики Казахстан от 28 февраля 2012 года № 99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(зарегистрированный в Реестре государственной регистрации нормативных правовых актов за № 7533, опубликованный в газете "Казахстанская правда" от 30 июня 2012 года № 207-208 (27026-27027));</w:t>
      </w:r>
    </w:p>
    <w:p>
      <w:pPr>
        <w:spacing w:after="0"/>
        <w:ind w:left="0"/>
        <w:jc w:val="both"/>
      </w:pPr>
      <w:r>
        <w:rPr>
          <w:rFonts w:ascii="Times New Roman"/>
          <w:b w:val="false"/>
          <w:i w:val="false"/>
          <w:color w:val="000000"/>
          <w:sz w:val="28"/>
        </w:rPr>
        <w:t xml:space="preserve">
      2) </w:t>
      </w:r>
      <w:r>
        <w:rPr>
          <w:rFonts w:ascii="Times New Roman"/>
          <w:b w:val="false"/>
          <w:i w:val="false"/>
          <w:color w:val="000000"/>
          <w:sz w:val="28"/>
        </w:rPr>
        <w:t>приказ</w:t>
      </w:r>
      <w:r>
        <w:rPr>
          <w:rFonts w:ascii="Times New Roman"/>
          <w:b w:val="false"/>
          <w:i w:val="false"/>
          <w:color w:val="000000"/>
          <w:sz w:val="28"/>
        </w:rPr>
        <w:t xml:space="preserve"> Министра юстиции Республики Казахстан от 28 декабря 2013 года № 405 "О внесении дополнения в приказ Министра юстиции Республики Казахстан от 28 февраля 2012 года № 99 "Об утверждении Правил организации государственной регистрации актов гражданского состояния, внесения изменений, восстановления, аннулирования записей гражданского состояния"(зарегистрированный в Реестре государственной регистрации нормативных правовых актов № 9040, опубликованный в информационно-правовой система "Әділет" 6 марта 2014 года).</w:t>
      </w:r>
    </w:p>
    <w:bookmarkStart w:name="z4" w:id="3"/>
    <w:p>
      <w:pPr>
        <w:spacing w:after="0"/>
        <w:ind w:left="0"/>
        <w:jc w:val="both"/>
      </w:pPr>
      <w:r>
        <w:rPr>
          <w:rFonts w:ascii="Times New Roman"/>
          <w:b w:val="false"/>
          <w:i w:val="false"/>
          <w:color w:val="000000"/>
          <w:sz w:val="28"/>
        </w:rPr>
        <w:t>
      3. Департаменту регистрационной службы и организации юридических услуг Министерства юстиции Республики Казахстан в установленном законодательством порядке обеспечить государственную регистрацию настоящего приказа и его официальное опубликование.</w:t>
      </w:r>
    </w:p>
    <w:bookmarkEnd w:id="3"/>
    <w:bookmarkStart w:name="z5" w:id="4"/>
    <w:p>
      <w:pPr>
        <w:spacing w:after="0"/>
        <w:ind w:left="0"/>
        <w:jc w:val="both"/>
      </w:pPr>
      <w:r>
        <w:rPr>
          <w:rFonts w:ascii="Times New Roman"/>
          <w:b w:val="false"/>
          <w:i w:val="false"/>
          <w:color w:val="000000"/>
          <w:sz w:val="28"/>
        </w:rPr>
        <w:t>
      4. Контроль за исполнением настоящего приказа возложить на Заместителя Министра юстиции Республики Казахстан Әбдірайым Б.Ж.</w:t>
      </w:r>
    </w:p>
    <w:bookmarkEnd w:id="4"/>
    <w:bookmarkStart w:name="z6" w:id="5"/>
    <w:p>
      <w:pPr>
        <w:spacing w:after="0"/>
        <w:ind w:left="0"/>
        <w:jc w:val="both"/>
      </w:pPr>
      <w:r>
        <w:rPr>
          <w:rFonts w:ascii="Times New Roman"/>
          <w:b w:val="false"/>
          <w:i w:val="false"/>
          <w:color w:val="000000"/>
          <w:sz w:val="28"/>
        </w:rPr>
        <w:t>
      5. Настоящий приказ вводится в действие по истечении десяти календарных дней после дня его первого официального опубликования.</w:t>
      </w:r>
    </w:p>
    <w:bookmarkEnd w:id="5"/>
    <w:tbl>
      <w:tblPr>
        <w:tblW w:w="0" w:type="auto"/>
        <w:tblCellSpacing w:w="0" w:type="auto"/>
        <w:tblBorders>
          <w:top w:val="none"/>
          <w:left w:val="none"/>
          <w:bottom w:val="none"/>
          <w:right w:val="none"/>
          <w:insideH w:val="none"/>
          <w:insideV w:val="none"/>
        </w:tblBorders>
      </w:tblPr>
      <w:tblGrid>
        <w:gridCol w:w="3590"/>
        <w:gridCol w:w="8710"/>
      </w:tblGrid>
      <w:tr>
        <w:trPr>
          <w:trHeight w:val="30" w:hRule="atLeast"/>
        </w:trPr>
        <w:tc>
          <w:tcPr>
            <w:tcW w:w="359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Министр</w:t>
            </w:r>
          </w:p>
        </w:tc>
        <w:tc>
          <w:tcPr>
            <w:tcW w:w="8710" w:type="dxa"/>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 Имашев</w:t>
            </w:r>
          </w:p>
        </w:tc>
      </w:tr>
    </w:tbl>
    <w:p>
      <w:pPr>
        <w:spacing w:after="0"/>
        <w:ind w:left="0"/>
        <w:jc w:val="left"/>
      </w:pP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w:t>
            </w:r>
            <w:r>
              <w:br/>
            </w:r>
            <w:r>
              <w:rPr>
                <w:rFonts w:ascii="Times New Roman"/>
                <w:b w:val="false"/>
                <w:i w:val="false"/>
                <w:color w:val="000000"/>
                <w:sz w:val="20"/>
              </w:rPr>
              <w:t>приказом Министра юстиции</w:t>
            </w:r>
            <w:r>
              <w:br/>
            </w:r>
            <w:r>
              <w:rPr>
                <w:rFonts w:ascii="Times New Roman"/>
                <w:b w:val="false"/>
                <w:i w:val="false"/>
                <w:color w:val="000000"/>
                <w:sz w:val="20"/>
              </w:rPr>
              <w:t>Республики Казахстан</w:t>
            </w:r>
            <w:r>
              <w:br/>
            </w:r>
            <w:r>
              <w:rPr>
                <w:rFonts w:ascii="Times New Roman"/>
                <w:b w:val="false"/>
                <w:i w:val="false"/>
                <w:color w:val="000000"/>
                <w:sz w:val="20"/>
              </w:rPr>
              <w:t xml:space="preserve">от 25 февраля 2015 года № 112 </w:t>
            </w:r>
          </w:p>
        </w:tc>
      </w:tr>
    </w:tbl>
    <w:bookmarkStart w:name="z8" w:id="6"/>
    <w:p>
      <w:pPr>
        <w:spacing w:after="0"/>
        <w:ind w:left="0"/>
        <w:jc w:val="left"/>
      </w:pPr>
      <w:r>
        <w:rPr>
          <w:rFonts w:ascii="Times New Roman"/>
          <w:b/>
          <w:i w:val="false"/>
          <w:color w:val="000000"/>
        </w:rPr>
        <w:t xml:space="preserve"> Правила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w:t>
      </w:r>
    </w:p>
    <w:bookmarkEnd w:id="6"/>
    <w:p>
      <w:pPr>
        <w:spacing w:after="0"/>
        <w:ind w:left="0"/>
        <w:jc w:val="both"/>
      </w:pPr>
      <w:r>
        <w:rPr>
          <w:rFonts w:ascii="Times New Roman"/>
          <w:b w:val="false"/>
          <w:i w:val="false"/>
          <w:color w:val="ff0000"/>
          <w:sz w:val="28"/>
        </w:rPr>
        <w:t xml:space="preserve">
      Сноска. Правила - в редакции приказа и.о. Министра юстиции РК от 28.05.2020 </w:t>
      </w:r>
      <w:r>
        <w:rPr>
          <w:rFonts w:ascii="Times New Roman"/>
          <w:b w:val="false"/>
          <w:i w:val="false"/>
          <w:color w:val="ff0000"/>
          <w:sz w:val="28"/>
        </w:rPr>
        <w:t>№ 64</w:t>
      </w:r>
      <w:r>
        <w:rPr>
          <w:rFonts w:ascii="Times New Roman"/>
          <w:b w:val="false"/>
          <w:i w:val="false"/>
          <w:color w:val="ff0000"/>
          <w:sz w:val="28"/>
        </w:rPr>
        <w:t xml:space="preserve"> (вводится в действие по истечении десяти календарных дней после дня его первого официального опубликования).</w:t>
      </w:r>
    </w:p>
    <w:bookmarkStart w:name="z9" w:id="7"/>
    <w:p>
      <w:pPr>
        <w:spacing w:after="0"/>
        <w:ind w:left="0"/>
        <w:jc w:val="left"/>
      </w:pPr>
      <w:r>
        <w:rPr>
          <w:rFonts w:ascii="Times New Roman"/>
          <w:b/>
          <w:i w:val="false"/>
          <w:color w:val="000000"/>
        </w:rPr>
        <w:t xml:space="preserve"> Глава 1. Общие положения</w:t>
      </w:r>
    </w:p>
    <w:bookmarkEnd w:id="7"/>
    <w:bookmarkStart w:name="z10" w:id="8"/>
    <w:p>
      <w:pPr>
        <w:spacing w:after="0"/>
        <w:ind w:left="0"/>
        <w:jc w:val="both"/>
      </w:pPr>
      <w:r>
        <w:rPr>
          <w:rFonts w:ascii="Times New Roman"/>
          <w:b w:val="false"/>
          <w:i w:val="false"/>
          <w:color w:val="000000"/>
          <w:sz w:val="28"/>
        </w:rPr>
        <w:t xml:space="preserve">
      1. Настоящие Правила организации государственной регистрации актов гражданского состояния, внесения изменений, восстановления, аннулирования записей актов гражданского состояния (далее – Правила) разработаны в соответствии с </w:t>
      </w:r>
      <w:r>
        <w:rPr>
          <w:rFonts w:ascii="Times New Roman"/>
          <w:b w:val="false"/>
          <w:i w:val="false"/>
          <w:color w:val="000000"/>
          <w:sz w:val="28"/>
        </w:rPr>
        <w:t>Конституцией</w:t>
      </w:r>
      <w:r>
        <w:rPr>
          <w:rFonts w:ascii="Times New Roman"/>
          <w:b w:val="false"/>
          <w:i w:val="false"/>
          <w:color w:val="000000"/>
          <w:sz w:val="28"/>
        </w:rPr>
        <w:t xml:space="preserve"> Республики Казахстан, </w:t>
      </w:r>
      <w:r>
        <w:rPr>
          <w:rFonts w:ascii="Times New Roman"/>
          <w:b w:val="false"/>
          <w:i w:val="false"/>
          <w:color w:val="000000"/>
          <w:sz w:val="28"/>
        </w:rPr>
        <w:t>Кодексом</w:t>
      </w:r>
      <w:r>
        <w:rPr>
          <w:rFonts w:ascii="Times New Roman"/>
          <w:b w:val="false"/>
          <w:i w:val="false"/>
          <w:color w:val="000000"/>
          <w:sz w:val="28"/>
        </w:rPr>
        <w:t xml:space="preserve"> Республики Казахстан "О браке (супружестве) и семье" (далее – Кодекс), Гражданским Кодексом Республики Казахстан, законами Республики Казахстан "</w:t>
      </w:r>
      <w:r>
        <w:rPr>
          <w:rFonts w:ascii="Times New Roman"/>
          <w:b w:val="false"/>
          <w:i w:val="false"/>
          <w:color w:val="000000"/>
          <w:sz w:val="28"/>
        </w:rPr>
        <w:t>О государственных услугах</w:t>
      </w:r>
      <w:r>
        <w:rPr>
          <w:rFonts w:ascii="Times New Roman"/>
          <w:b w:val="false"/>
          <w:i w:val="false"/>
          <w:color w:val="000000"/>
          <w:sz w:val="28"/>
        </w:rPr>
        <w:t>" (далее – Закон), "</w:t>
      </w:r>
      <w:r>
        <w:rPr>
          <w:rFonts w:ascii="Times New Roman"/>
          <w:b w:val="false"/>
          <w:i w:val="false"/>
          <w:color w:val="000000"/>
          <w:sz w:val="28"/>
        </w:rPr>
        <w:t>О документах, удостоверяющих личность</w:t>
      </w:r>
      <w:r>
        <w:rPr>
          <w:rFonts w:ascii="Times New Roman"/>
          <w:b w:val="false"/>
          <w:i w:val="false"/>
          <w:color w:val="000000"/>
          <w:sz w:val="28"/>
        </w:rPr>
        <w:t>", "</w:t>
      </w:r>
      <w:r>
        <w:rPr>
          <w:rFonts w:ascii="Times New Roman"/>
          <w:b w:val="false"/>
          <w:i w:val="false"/>
          <w:color w:val="000000"/>
          <w:sz w:val="28"/>
        </w:rPr>
        <w:t>Об информатизации</w:t>
      </w:r>
      <w:r>
        <w:rPr>
          <w:rFonts w:ascii="Times New Roman"/>
          <w:b w:val="false"/>
          <w:i w:val="false"/>
          <w:color w:val="000000"/>
          <w:sz w:val="28"/>
        </w:rPr>
        <w:t>", "</w:t>
      </w:r>
      <w:r>
        <w:rPr>
          <w:rFonts w:ascii="Times New Roman"/>
          <w:b w:val="false"/>
          <w:i w:val="false"/>
          <w:color w:val="000000"/>
          <w:sz w:val="28"/>
        </w:rPr>
        <w:t>О персональных данных и их защите</w:t>
      </w:r>
      <w:r>
        <w:rPr>
          <w:rFonts w:ascii="Times New Roman"/>
          <w:b w:val="false"/>
          <w:i w:val="false"/>
          <w:color w:val="000000"/>
          <w:sz w:val="28"/>
        </w:rPr>
        <w:t>", "</w:t>
      </w:r>
      <w:r>
        <w:rPr>
          <w:rFonts w:ascii="Times New Roman"/>
          <w:b w:val="false"/>
          <w:i w:val="false"/>
          <w:color w:val="000000"/>
          <w:sz w:val="28"/>
        </w:rPr>
        <w:t>О национальных реестрах</w:t>
      </w:r>
      <w:r>
        <w:rPr>
          <w:rFonts w:ascii="Times New Roman"/>
          <w:b w:val="false"/>
          <w:i w:val="false"/>
          <w:color w:val="000000"/>
          <w:sz w:val="28"/>
        </w:rPr>
        <w:t xml:space="preserve"> идентификационных номеров" и иными нормативными правовыми актами Республики Казахстан в области брачного законодательства.</w:t>
      </w:r>
    </w:p>
    <w:bookmarkEnd w:id="8"/>
    <w:bookmarkStart w:name="z11" w:id="9"/>
    <w:p>
      <w:pPr>
        <w:spacing w:after="0"/>
        <w:ind w:left="0"/>
        <w:jc w:val="both"/>
      </w:pPr>
      <w:r>
        <w:rPr>
          <w:rFonts w:ascii="Times New Roman"/>
          <w:b w:val="false"/>
          <w:i w:val="false"/>
          <w:color w:val="000000"/>
          <w:sz w:val="28"/>
        </w:rPr>
        <w:t>
      Правила определяют порядок организации регистрирующими органами государственной регистрации рождения, смерти, заключения брака (супружества), расторжения брака (супружества), перемены имени, отчества, фамилии, внесения изменений, дополнений, в том числе при установлении отцовства (материнства), усыновлении (удочерении), исправлений, восстановления, аннулирования записей актов гражданского состояния, а также выдачи повторных свидетельств, справок и копий актовых записей о государственной регистрации актов гражданского состояния на территории Республики Казахстан.</w:t>
      </w:r>
    </w:p>
    <w:bookmarkEnd w:id="9"/>
    <w:bookmarkStart w:name="z12" w:id="10"/>
    <w:p>
      <w:pPr>
        <w:spacing w:after="0"/>
        <w:ind w:left="0"/>
        <w:jc w:val="both"/>
      </w:pPr>
      <w:r>
        <w:rPr>
          <w:rFonts w:ascii="Times New Roman"/>
          <w:b w:val="false"/>
          <w:i w:val="false"/>
          <w:color w:val="000000"/>
          <w:sz w:val="28"/>
        </w:rPr>
        <w:t>
      2. В Правилах используются следующие основные понятия:</w:t>
      </w:r>
    </w:p>
    <w:bookmarkEnd w:id="10"/>
    <w:bookmarkStart w:name="z13" w:id="11"/>
    <w:p>
      <w:pPr>
        <w:spacing w:after="0"/>
        <w:ind w:left="0"/>
        <w:jc w:val="both"/>
      </w:pPr>
      <w:r>
        <w:rPr>
          <w:rFonts w:ascii="Times New Roman"/>
          <w:b w:val="false"/>
          <w:i w:val="false"/>
          <w:color w:val="000000"/>
          <w:sz w:val="28"/>
        </w:rPr>
        <w:t>
      1) регистрирующий орган - местный исполнительный орган осуществляющий государственную регистрацию актов гражданского состояния;</w:t>
      </w:r>
    </w:p>
    <w:bookmarkEnd w:id="11"/>
    <w:bookmarkStart w:name="z14" w:id="12"/>
    <w:p>
      <w:pPr>
        <w:spacing w:after="0"/>
        <w:ind w:left="0"/>
        <w:jc w:val="both"/>
      </w:pPr>
      <w:r>
        <w:rPr>
          <w:rFonts w:ascii="Times New Roman"/>
          <w:b w:val="false"/>
          <w:i w:val="false"/>
          <w:color w:val="000000"/>
          <w:sz w:val="28"/>
        </w:rPr>
        <w:t>
      2) информационная система "Регистрационный пункт ЗАГС" (далее - ИС ЗАГС) – информационная система, предназначенная для государственной регистрации актов гражданского состояния, также внесения в них изменений, исправлений, дополнений, аннулирования и восстановления в электронном виде, содержащей сведения составляющие персональные данные физических лиц;</w:t>
      </w:r>
    </w:p>
    <w:bookmarkEnd w:id="12"/>
    <w:bookmarkStart w:name="z15" w:id="13"/>
    <w:p>
      <w:pPr>
        <w:spacing w:after="0"/>
        <w:ind w:left="0"/>
        <w:jc w:val="both"/>
      </w:pPr>
      <w:r>
        <w:rPr>
          <w:rFonts w:ascii="Times New Roman"/>
          <w:b w:val="false"/>
          <w:i w:val="false"/>
          <w:color w:val="000000"/>
          <w:sz w:val="28"/>
        </w:rPr>
        <w:t>
      3) индивидуальный идентификационный номер (далее - ИИН) – уникальный номер, формируемый для физического лица, в том числе индивидуального предпринимателя, осуществляющего деятельность в виде личного предпринимательства;</w:t>
      </w:r>
    </w:p>
    <w:bookmarkEnd w:id="13"/>
    <w:bookmarkStart w:name="z16" w:id="14"/>
    <w:p>
      <w:pPr>
        <w:spacing w:after="0"/>
        <w:ind w:left="0"/>
        <w:jc w:val="both"/>
      </w:pPr>
      <w:r>
        <w:rPr>
          <w:rFonts w:ascii="Times New Roman"/>
          <w:b w:val="false"/>
          <w:i w:val="false"/>
          <w:color w:val="000000"/>
          <w:sz w:val="28"/>
        </w:rPr>
        <w:t>
      4) некоммерческое акционерное общество "Государственная корпорация "Правительство для граждан" (далее – Государственная корпорация) – юридическое лицо, созданное по решению Правительства Республики Казахстан для оказания государственных услуг, услуг по выдаче технических условий на подключение к сетям субъектов естественных монополий и услуг субъектов квазигосударственного сектора в соответствии с законодательством Республики Казахстан, организации работы по приему заявлений на оказание государственных услуг, услуг по выдаче технических условий на подключение к сетям субъектов естественных монополий, услуг субъектов квазигосударственного сектора и выдаче их результатов услугополучателю по принципу "одного окна", а также обеспечения оказания государственных услуг в электронной форме, осуществляющее государственную регистрацию прав на недвижимое имущество по месту его нахождения;</w:t>
      </w:r>
    </w:p>
    <w:bookmarkEnd w:id="14"/>
    <w:bookmarkStart w:name="z17" w:id="15"/>
    <w:p>
      <w:pPr>
        <w:spacing w:after="0"/>
        <w:ind w:left="0"/>
        <w:jc w:val="both"/>
      </w:pPr>
      <w:r>
        <w:rPr>
          <w:rFonts w:ascii="Times New Roman"/>
          <w:b w:val="false"/>
          <w:i w:val="false"/>
          <w:color w:val="000000"/>
          <w:sz w:val="28"/>
        </w:rPr>
        <w:t>
      5) уполномоченный орган в сфере оказания государственных услуг – центральный государственный орган, осуществляющий руководство и межотраслевую координацию в сфере оказания государственных услуг;</w:t>
      </w:r>
    </w:p>
    <w:bookmarkEnd w:id="15"/>
    <w:bookmarkStart w:name="z18" w:id="16"/>
    <w:p>
      <w:pPr>
        <w:spacing w:after="0"/>
        <w:ind w:left="0"/>
        <w:jc w:val="both"/>
      </w:pPr>
      <w:r>
        <w:rPr>
          <w:rFonts w:ascii="Times New Roman"/>
          <w:b w:val="false"/>
          <w:i w:val="false"/>
          <w:color w:val="000000"/>
          <w:sz w:val="28"/>
        </w:rPr>
        <w:t>
      6) информационная система мониторинга оказания государственных услуг (далее – ИИС "Мониторинг") – информационная система, предназначенная для автоматизации и мониторинга процесса оказания государственных услуг, в том числе оказываемых через Государственную корпорацию;</w:t>
      </w:r>
    </w:p>
    <w:bookmarkEnd w:id="16"/>
    <w:bookmarkStart w:name="z19" w:id="17"/>
    <w:p>
      <w:pPr>
        <w:spacing w:after="0"/>
        <w:ind w:left="0"/>
        <w:jc w:val="both"/>
      </w:pPr>
      <w:r>
        <w:rPr>
          <w:rFonts w:ascii="Times New Roman"/>
          <w:b w:val="false"/>
          <w:i w:val="false"/>
          <w:color w:val="000000"/>
          <w:sz w:val="28"/>
        </w:rPr>
        <w:t>
      7) проактивная услуга – государственная услуга, оказываемая в электронной форме, предоставляемая по инициативе субъекта оказания услуг, для оказания которой необходимо обязательное согласие субъекта получения услуги, предоставленное посредством абонентского устройства сотовой связи;</w:t>
      </w:r>
    </w:p>
    <w:bookmarkEnd w:id="17"/>
    <w:bookmarkStart w:name="z20" w:id="18"/>
    <w:p>
      <w:pPr>
        <w:spacing w:after="0"/>
        <w:ind w:left="0"/>
        <w:jc w:val="both"/>
      </w:pPr>
      <w:r>
        <w:rPr>
          <w:rFonts w:ascii="Times New Roman"/>
          <w:b w:val="false"/>
          <w:i w:val="false"/>
          <w:color w:val="000000"/>
          <w:sz w:val="28"/>
        </w:rPr>
        <w:t>
      8) абонентское устройство сотовой связи – средство связи индивидуального использования, формирующее сигналы электрической связи для передачи или приема заданной абонентом информации и подключаемое к сети оператора сотовой связи, не имеющее постоянного географически определяемого местоположения в рамках обслуживаемой территории, работающее в сетях сотовой связи;</w:t>
      </w:r>
    </w:p>
    <w:bookmarkEnd w:id="18"/>
    <w:bookmarkStart w:name="z21" w:id="19"/>
    <w:p>
      <w:pPr>
        <w:spacing w:after="0"/>
        <w:ind w:left="0"/>
        <w:jc w:val="both"/>
      </w:pPr>
      <w:r>
        <w:rPr>
          <w:rFonts w:ascii="Times New Roman"/>
          <w:b w:val="false"/>
          <w:i w:val="false"/>
          <w:color w:val="000000"/>
          <w:sz w:val="28"/>
        </w:rPr>
        <w:t>
      9) веб-портал "электронного правительства" www.egov.kz (далее – портал) – информационная система, представляющая собой единое окно доступа ко всей консолидированной правительственной информации, включая нормативную правовую базу, и к государственным услугам, услугам по выдаче технических условий на подключение к сетям субъектов естественных монополий и услугам субъектов квазигосударственного сектора, оказываемым в электронной форме;</w:t>
      </w:r>
    </w:p>
    <w:bookmarkEnd w:id="19"/>
    <w:bookmarkStart w:name="z22" w:id="20"/>
    <w:p>
      <w:pPr>
        <w:spacing w:after="0"/>
        <w:ind w:left="0"/>
        <w:jc w:val="both"/>
      </w:pPr>
      <w:r>
        <w:rPr>
          <w:rFonts w:ascii="Times New Roman"/>
          <w:b w:val="false"/>
          <w:i w:val="false"/>
          <w:color w:val="000000"/>
          <w:sz w:val="28"/>
        </w:rPr>
        <w:t>
      10) платежный шлюз "электронного правительства" (далее – ПШЭП) – информационная система, автоматизирующая процессы передачи информации о проведении платежей в рамках оказания возмездных услуг, оказываемых в электронной форме;</w:t>
      </w:r>
    </w:p>
    <w:bookmarkEnd w:id="20"/>
    <w:bookmarkStart w:name="z23" w:id="21"/>
    <w:p>
      <w:pPr>
        <w:spacing w:after="0"/>
        <w:ind w:left="0"/>
        <w:jc w:val="both"/>
      </w:pPr>
      <w:r>
        <w:rPr>
          <w:rFonts w:ascii="Times New Roman"/>
          <w:b w:val="false"/>
          <w:i w:val="false"/>
          <w:color w:val="000000"/>
          <w:sz w:val="28"/>
        </w:rPr>
        <w:t>
      11) электронная цифровая подпись (далее – ЭЦП) – набор электронных цифровых символов, созданный средствами электронной цифровой подписи и подтверждающий достоверность электронного документа, его принадлежность и неизменность содержания.</w:t>
      </w:r>
    </w:p>
    <w:bookmarkEnd w:id="21"/>
    <w:bookmarkStart w:name="z24" w:id="22"/>
    <w:p>
      <w:pPr>
        <w:spacing w:after="0"/>
        <w:ind w:left="0"/>
        <w:jc w:val="both"/>
      </w:pPr>
      <w:r>
        <w:rPr>
          <w:rFonts w:ascii="Times New Roman"/>
          <w:b w:val="false"/>
          <w:i w:val="false"/>
          <w:color w:val="000000"/>
          <w:sz w:val="28"/>
        </w:rPr>
        <w:t>
      3. Государственная регистрация актов гражданского состояния производится регистрирующими органами в электронном виде посредством ИС ЗАГС.</w:t>
      </w:r>
    </w:p>
    <w:bookmarkEnd w:id="22"/>
    <w:bookmarkStart w:name="z25" w:id="23"/>
    <w:p>
      <w:pPr>
        <w:spacing w:after="0"/>
        <w:ind w:left="0"/>
        <w:jc w:val="both"/>
      </w:pPr>
      <w:r>
        <w:rPr>
          <w:rFonts w:ascii="Times New Roman"/>
          <w:b w:val="false"/>
          <w:i w:val="false"/>
          <w:color w:val="000000"/>
          <w:sz w:val="28"/>
        </w:rPr>
        <w:t xml:space="preserve">
      Организация регистрации актов гражданского состояния жителей села, поселка, сельского округа осуществляется местными исполнительными органами районов в городе, городов районного значения, акимами поселков, сел, сельских округов согласно </w:t>
      </w:r>
      <w:r>
        <w:rPr>
          <w:rFonts w:ascii="Times New Roman"/>
          <w:b w:val="false"/>
          <w:i w:val="false"/>
          <w:color w:val="000000"/>
          <w:sz w:val="28"/>
        </w:rPr>
        <w:t>статье 179</w:t>
      </w:r>
      <w:r>
        <w:rPr>
          <w:rFonts w:ascii="Times New Roman"/>
          <w:b w:val="false"/>
          <w:i w:val="false"/>
          <w:color w:val="000000"/>
          <w:sz w:val="28"/>
        </w:rPr>
        <w:t xml:space="preserve"> Кодекса.</w:t>
      </w:r>
    </w:p>
    <w:bookmarkEnd w:id="23"/>
    <w:bookmarkStart w:name="z26" w:id="24"/>
    <w:p>
      <w:pPr>
        <w:spacing w:after="0"/>
        <w:ind w:left="0"/>
        <w:jc w:val="both"/>
      </w:pPr>
      <w:r>
        <w:rPr>
          <w:rFonts w:ascii="Times New Roman"/>
          <w:b w:val="false"/>
          <w:i w:val="false"/>
          <w:color w:val="000000"/>
          <w:sz w:val="28"/>
        </w:rPr>
        <w:t>
      В целях защиты и соблюдения конфиденциальности электронных информационных ресурсов и информационных систем доступ к ИС ЗАГС регистрирующим органам предоставляется собственниками или владельцами информационных систем посредством согласования соответствующих заявок о предоставлении права пользования.</w:t>
      </w:r>
    </w:p>
    <w:bookmarkEnd w:id="24"/>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Территориальные органы юстиции области (города республиканского значения), регистрирующие органы в рамках компетенции используют электронную версию актовых записей, находящихся на центральном сервере Государственной базы данных о физических лицах.</w:t>
      </w:r>
    </w:p>
    <w:bookmarkStart w:name="z28" w:id="25"/>
    <w:p>
      <w:pPr>
        <w:spacing w:after="0"/>
        <w:ind w:left="0"/>
        <w:jc w:val="both"/>
      </w:pPr>
      <w:r>
        <w:rPr>
          <w:rFonts w:ascii="Times New Roman"/>
          <w:b w:val="false"/>
          <w:i w:val="false"/>
          <w:color w:val="000000"/>
          <w:sz w:val="28"/>
        </w:rPr>
        <w:t>
      4. Регистрирующие органы совершают следующие действия:</w:t>
      </w:r>
    </w:p>
    <w:bookmarkEnd w:id="25"/>
    <w:bookmarkStart w:name="z29" w:id="26"/>
    <w:p>
      <w:pPr>
        <w:spacing w:after="0"/>
        <w:ind w:left="0"/>
        <w:jc w:val="both"/>
      </w:pPr>
      <w:r>
        <w:rPr>
          <w:rFonts w:ascii="Times New Roman"/>
          <w:b w:val="false"/>
          <w:i w:val="false"/>
          <w:color w:val="000000"/>
          <w:sz w:val="28"/>
        </w:rPr>
        <w:t>
      1) производят государственную регистрацию рождения, смерти, заключения и расторжения брака (супружества), перемены имени, отчества, фамилии;</w:t>
      </w:r>
    </w:p>
    <w:bookmarkEnd w:id="26"/>
    <w:bookmarkStart w:name="z30" w:id="27"/>
    <w:p>
      <w:pPr>
        <w:spacing w:after="0"/>
        <w:ind w:left="0"/>
        <w:jc w:val="both"/>
      </w:pPr>
      <w:r>
        <w:rPr>
          <w:rFonts w:ascii="Times New Roman"/>
          <w:b w:val="false"/>
          <w:i w:val="false"/>
          <w:color w:val="000000"/>
          <w:sz w:val="28"/>
        </w:rPr>
        <w:t>
      2) изменяют, дополняют, в том числе при установлении отцовства (материнства), усыновлении (удочерении), исправляют, восстанавливают и аннулируют записи актов гражданского состояния;</w:t>
      </w:r>
    </w:p>
    <w:bookmarkEnd w:id="27"/>
    <w:bookmarkStart w:name="z31" w:id="28"/>
    <w:p>
      <w:pPr>
        <w:spacing w:after="0"/>
        <w:ind w:left="0"/>
        <w:jc w:val="both"/>
      </w:pPr>
      <w:r>
        <w:rPr>
          <w:rFonts w:ascii="Times New Roman"/>
          <w:b w:val="false"/>
          <w:i w:val="false"/>
          <w:color w:val="000000"/>
          <w:sz w:val="28"/>
        </w:rPr>
        <w:t>
      3) выдают первичные и повторные свидетельства, справки, копии записей актов гражданского состояния;</w:t>
      </w:r>
    </w:p>
    <w:bookmarkEnd w:id="28"/>
    <w:bookmarkStart w:name="z32" w:id="29"/>
    <w:p>
      <w:pPr>
        <w:spacing w:after="0"/>
        <w:ind w:left="0"/>
        <w:jc w:val="both"/>
      </w:pPr>
      <w:r>
        <w:rPr>
          <w:rFonts w:ascii="Times New Roman"/>
          <w:b w:val="false"/>
          <w:i w:val="false"/>
          <w:color w:val="000000"/>
          <w:sz w:val="28"/>
        </w:rPr>
        <w:t>
      4) обеспечивают сохранность книг и бланков свидетельств государственной регистрации актов гражданского состояния.</w:t>
      </w:r>
    </w:p>
    <w:bookmarkEnd w:id="29"/>
    <w:bookmarkStart w:name="z33" w:id="30"/>
    <w:p>
      <w:pPr>
        <w:spacing w:after="0"/>
        <w:ind w:left="0"/>
        <w:jc w:val="both"/>
      </w:pPr>
      <w:r>
        <w:rPr>
          <w:rFonts w:ascii="Times New Roman"/>
          <w:b w:val="false"/>
          <w:i w:val="false"/>
          <w:color w:val="000000"/>
          <w:sz w:val="28"/>
        </w:rPr>
        <w:t>
      5. Государственные услуги в сфере государственной регистрации актов гражданского состояния, внесения изменений, дополнений, исправлений, восстановления, аннулирования записей актов гражданского состояния, выдачи повторных свидетельств и справок о государственной регистрации актов гражданского состояния оказываются физическим лицам (далее – услугополучатель).</w:t>
      </w:r>
    </w:p>
    <w:bookmarkEnd w:id="30"/>
    <w:bookmarkStart w:name="z34" w:id="31"/>
    <w:p>
      <w:pPr>
        <w:spacing w:after="0"/>
        <w:ind w:left="0"/>
        <w:jc w:val="both"/>
      </w:pPr>
      <w:r>
        <w:rPr>
          <w:rFonts w:ascii="Times New Roman"/>
          <w:b w:val="false"/>
          <w:i w:val="false"/>
          <w:color w:val="000000"/>
          <w:sz w:val="28"/>
        </w:rPr>
        <w:t>
      Государственная регистрация актов гражданского состояния в отношении граждан Республики Казахстан, постоянно или временно проживающих за пределами Республики Казахстан, производится загранучреждениями Республики Казахстан и актовые записи, совершенные ими, передаются в регистрирующий орган акимата столицы Республики Казахстан.</w:t>
      </w:r>
    </w:p>
    <w:bookmarkEnd w:id="31"/>
    <w:bookmarkStart w:name="z35" w:id="32"/>
    <w:p>
      <w:pPr>
        <w:spacing w:after="0"/>
        <w:ind w:left="0"/>
        <w:jc w:val="both"/>
      </w:pPr>
      <w:r>
        <w:rPr>
          <w:rFonts w:ascii="Times New Roman"/>
          <w:b w:val="false"/>
          <w:i w:val="false"/>
          <w:color w:val="000000"/>
          <w:sz w:val="28"/>
        </w:rPr>
        <w:t>
      При государственной регистрации актов гражданского состояния в загранучреждениях Республики Казахстан применяется законодательство Республики Казахстан, если заинтересованные лица являются гражданами Республики Казахстан.</w:t>
      </w:r>
    </w:p>
    <w:bookmarkEnd w:id="32"/>
    <w:bookmarkStart w:name="z36" w:id="33"/>
    <w:p>
      <w:pPr>
        <w:spacing w:after="0"/>
        <w:ind w:left="0"/>
        <w:jc w:val="both"/>
      </w:pPr>
      <w:r>
        <w:rPr>
          <w:rFonts w:ascii="Times New Roman"/>
          <w:b w:val="false"/>
          <w:i w:val="false"/>
          <w:color w:val="000000"/>
          <w:sz w:val="28"/>
        </w:rPr>
        <w:t>
      6. Государственная регистрация актов гражданского состояния производится регистрирующими органами согласно документам, удостоверяющим личность, соответствующим правовому статусу владельца.</w:t>
      </w:r>
    </w:p>
    <w:bookmarkEnd w:id="33"/>
    <w:bookmarkStart w:name="z37" w:id="34"/>
    <w:p>
      <w:pPr>
        <w:spacing w:after="0"/>
        <w:ind w:left="0"/>
        <w:jc w:val="both"/>
      </w:pPr>
      <w:r>
        <w:rPr>
          <w:rFonts w:ascii="Times New Roman"/>
          <w:b w:val="false"/>
          <w:i w:val="false"/>
          <w:color w:val="000000"/>
          <w:sz w:val="28"/>
        </w:rPr>
        <w:t>
      Несоответствие правовому статусу владельца документа, удостоверяющего личность, является недействительным и подлежит сдаче и замене в органах внутренних дел Республики Казахстан.</w:t>
      </w:r>
    </w:p>
    <w:bookmarkEnd w:id="34"/>
    <w:bookmarkStart w:name="z38" w:id="35"/>
    <w:p>
      <w:pPr>
        <w:spacing w:after="0"/>
        <w:ind w:left="0"/>
        <w:jc w:val="both"/>
      </w:pPr>
      <w:r>
        <w:rPr>
          <w:rFonts w:ascii="Times New Roman"/>
          <w:b w:val="false"/>
          <w:i w:val="false"/>
          <w:color w:val="000000"/>
          <w:sz w:val="28"/>
        </w:rPr>
        <w:t xml:space="preserve">
      Для идентификации личности услугополучателя предъявляется документ, удостоверяющий личность согласно пункту 1 </w:t>
      </w:r>
      <w:r>
        <w:rPr>
          <w:rFonts w:ascii="Times New Roman"/>
          <w:b w:val="false"/>
          <w:i w:val="false"/>
          <w:color w:val="000000"/>
          <w:sz w:val="28"/>
        </w:rPr>
        <w:t>статьи 6</w:t>
      </w:r>
      <w:r>
        <w:rPr>
          <w:rFonts w:ascii="Times New Roman"/>
          <w:b w:val="false"/>
          <w:i w:val="false"/>
          <w:color w:val="000000"/>
          <w:sz w:val="28"/>
        </w:rPr>
        <w:t xml:space="preserve"> Закона "О документах, удостоверяющих личность".</w:t>
      </w:r>
    </w:p>
    <w:bookmarkEnd w:id="35"/>
    <w:bookmarkStart w:name="z39" w:id="36"/>
    <w:p>
      <w:pPr>
        <w:spacing w:after="0"/>
        <w:ind w:left="0"/>
        <w:jc w:val="both"/>
      </w:pPr>
      <w:r>
        <w:rPr>
          <w:rFonts w:ascii="Times New Roman"/>
          <w:b w:val="false"/>
          <w:i w:val="false"/>
          <w:color w:val="000000"/>
          <w:sz w:val="28"/>
        </w:rPr>
        <w:t>
      Иностранец, постоянно проживающий в Республике Казахстан, предъявляет вид на жительство иностранца в Республике Казахстан.</w:t>
      </w:r>
    </w:p>
    <w:bookmarkEnd w:id="36"/>
    <w:bookmarkStart w:name="z40" w:id="37"/>
    <w:p>
      <w:pPr>
        <w:spacing w:after="0"/>
        <w:ind w:left="0"/>
        <w:jc w:val="both"/>
      </w:pPr>
      <w:r>
        <w:rPr>
          <w:rFonts w:ascii="Times New Roman"/>
          <w:b w:val="false"/>
          <w:i w:val="false"/>
          <w:color w:val="000000"/>
          <w:sz w:val="28"/>
        </w:rPr>
        <w:t>
      Лицо без гражданства, постоянно проживающее в Республике Казахстан, предъявляет удостоверение лица без гражданства с отметкой органов внутренних дел Республики Казахстан о регистрации по месту жительства.</w:t>
      </w:r>
    </w:p>
    <w:bookmarkEnd w:id="37"/>
    <w:bookmarkStart w:name="z41" w:id="38"/>
    <w:p>
      <w:pPr>
        <w:spacing w:after="0"/>
        <w:ind w:left="0"/>
        <w:jc w:val="both"/>
      </w:pPr>
      <w:r>
        <w:rPr>
          <w:rFonts w:ascii="Times New Roman"/>
          <w:b w:val="false"/>
          <w:i w:val="false"/>
          <w:color w:val="000000"/>
          <w:sz w:val="28"/>
        </w:rPr>
        <w:t>
      Иностранец или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гражданином, которого является иностранец или государства постоянного проживания лица без гражданства и нотариально засвидетельствованный перевод их текста на казахском или русском языке.</w:t>
      </w:r>
    </w:p>
    <w:bookmarkEnd w:id="38"/>
    <w:bookmarkStart w:name="z42" w:id="39"/>
    <w:p>
      <w:pPr>
        <w:spacing w:after="0"/>
        <w:ind w:left="0"/>
        <w:jc w:val="both"/>
      </w:pPr>
      <w:r>
        <w:rPr>
          <w:rFonts w:ascii="Times New Roman"/>
          <w:b w:val="false"/>
          <w:i w:val="false"/>
          <w:color w:val="000000"/>
          <w:sz w:val="28"/>
        </w:rPr>
        <w:t>
      7. Документы, выданные компетентными органами иностранных государств, подтверждающие совершение актов гражданского состояния вне пределов Республики Казахстан, по законам соответствующих государств в отношении граждан Республики Казахстан, иностранцев и лиц без гражданства признаются действительными в Республике Казахстан, если они не противоречат законодательству Республики Казахстан, также при наличии консульской легализации либо специального штампа (апостиля).</w:t>
      </w:r>
    </w:p>
    <w:bookmarkEnd w:id="39"/>
    <w:bookmarkStart w:name="z43" w:id="40"/>
    <w:p>
      <w:pPr>
        <w:spacing w:after="0"/>
        <w:ind w:left="0"/>
        <w:jc w:val="both"/>
      </w:pPr>
      <w:r>
        <w:rPr>
          <w:rFonts w:ascii="Times New Roman"/>
          <w:b w:val="false"/>
          <w:i w:val="false"/>
          <w:color w:val="000000"/>
          <w:sz w:val="28"/>
        </w:rPr>
        <w:t>
      Также документы, выданные за пределами Республики Казахстан, на языке соответствующего иностранного государства подлежат переводу на государственный или русский язык.</w:t>
      </w:r>
    </w:p>
    <w:bookmarkEnd w:id="40"/>
    <w:bookmarkStart w:name="z44" w:id="41"/>
    <w:p>
      <w:pPr>
        <w:spacing w:after="0"/>
        <w:ind w:left="0"/>
        <w:jc w:val="both"/>
      </w:pPr>
      <w:r>
        <w:rPr>
          <w:rFonts w:ascii="Times New Roman"/>
          <w:b w:val="false"/>
          <w:i w:val="false"/>
          <w:color w:val="000000"/>
          <w:sz w:val="28"/>
        </w:rPr>
        <w:t>
      Верность перевода текста документов, удостоверяющих личность иностранца, лица без гражданства и других подтверждающих документов, выданных за пределами Республики Казахстан может быть нотариально удостоверена, засвидетельствована в дипломатическом представительстве, консульском учреждении,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p>
    <w:bookmarkEnd w:id="41"/>
    <w:bookmarkStart w:name="z45" w:id="42"/>
    <w:p>
      <w:pPr>
        <w:spacing w:after="0"/>
        <w:ind w:left="0"/>
        <w:jc w:val="both"/>
      </w:pPr>
      <w:r>
        <w:rPr>
          <w:rFonts w:ascii="Times New Roman"/>
          <w:b w:val="false"/>
          <w:i w:val="false"/>
          <w:color w:val="000000"/>
          <w:sz w:val="28"/>
        </w:rPr>
        <w:t>
      8. При оказании государственных услуг услугополучатель предоставляет согласие на использование сведений, составляющих охраняемую законом тайну, содержащихся в информационных системах, если иное не предусмотрено законами Республики Казахстан.</w:t>
      </w:r>
    </w:p>
    <w:bookmarkEnd w:id="42"/>
    <w:bookmarkStart w:name="z46" w:id="43"/>
    <w:p>
      <w:pPr>
        <w:spacing w:after="0"/>
        <w:ind w:left="0"/>
        <w:jc w:val="both"/>
      </w:pPr>
      <w:r>
        <w:rPr>
          <w:rFonts w:ascii="Times New Roman"/>
          <w:b w:val="false"/>
          <w:i w:val="false"/>
          <w:color w:val="000000"/>
          <w:sz w:val="28"/>
        </w:rPr>
        <w:t>
      Сведения о документах, удостоверяющих личность, медицинском свидетельстве о рождении или смерти, вступивших в законную силу решениях, приговоров и определениях суда Республики Казахстан, о регистрации актов гражданского состояния, зарегистрированных на территории Республики Казахстан, содержащихся в государственных информационных системах, сотрудники Государственной корпорации и регистрирующего органа получает из соответствующих государственных информационных систем через шлюз "электронного правительства" (далее – ШЭП).</w:t>
      </w:r>
    </w:p>
    <w:bookmarkEnd w:id="43"/>
    <w:bookmarkStart w:name="z47" w:id="44"/>
    <w:p>
      <w:pPr>
        <w:spacing w:after="0"/>
        <w:ind w:left="0"/>
        <w:jc w:val="both"/>
      </w:pPr>
      <w:r>
        <w:rPr>
          <w:rFonts w:ascii="Times New Roman"/>
          <w:b w:val="false"/>
          <w:i w:val="false"/>
          <w:color w:val="000000"/>
          <w:sz w:val="28"/>
        </w:rPr>
        <w:t>
      При отсутствии в информационных системах соответствующих сведений сотрудник Государственной корпорации или регистрирующего органа воспроизводит электронные/бумажные копии документов, после чего возвращает оригиналы услугополучателю, за исключением свидетельств о государственной регистрации актов гражданского состояния, которые подлежат обмену или аннулированию.</w:t>
      </w:r>
    </w:p>
    <w:bookmarkEnd w:id="44"/>
    <w:bookmarkStart w:name="z48" w:id="45"/>
    <w:p>
      <w:pPr>
        <w:spacing w:after="0"/>
        <w:ind w:left="0"/>
        <w:jc w:val="both"/>
      </w:pPr>
      <w:r>
        <w:rPr>
          <w:rFonts w:ascii="Times New Roman"/>
          <w:b w:val="false"/>
          <w:i w:val="false"/>
          <w:color w:val="000000"/>
          <w:sz w:val="28"/>
        </w:rPr>
        <w:t>
      Истребование от услугополучателей документов и сведений, которые могут быть получены из информационных систем, не допускается.</w:t>
      </w:r>
    </w:p>
    <w:bookmarkEnd w:id="45"/>
    <w:bookmarkStart w:name="z49" w:id="46"/>
    <w:p>
      <w:pPr>
        <w:spacing w:after="0"/>
        <w:ind w:left="0"/>
        <w:jc w:val="both"/>
      </w:pPr>
      <w:r>
        <w:rPr>
          <w:rFonts w:ascii="Times New Roman"/>
          <w:b w:val="false"/>
          <w:i w:val="false"/>
          <w:color w:val="000000"/>
          <w:sz w:val="28"/>
        </w:rPr>
        <w:t>
      Регистрация заключения брака (супружества), расторжения брака (супружества) на основании совместного заявления супругов, перемены фамилии, имени, отчества и внесение изменений, дополнений в актовую запись о государственной регистрации рождения при установлении отцовства на основании совместного заявления родителей ребенка через представителя не допускается.</w:t>
      </w:r>
    </w:p>
    <w:bookmarkEnd w:id="46"/>
    <w:bookmarkStart w:name="z50" w:id="47"/>
    <w:p>
      <w:pPr>
        <w:spacing w:after="0"/>
        <w:ind w:left="0"/>
        <w:jc w:val="both"/>
      </w:pPr>
      <w:r>
        <w:rPr>
          <w:rFonts w:ascii="Times New Roman"/>
          <w:b w:val="false"/>
          <w:i w:val="false"/>
          <w:color w:val="000000"/>
          <w:sz w:val="28"/>
        </w:rPr>
        <w:t>
      9. При оказании государственных услуг через Государственную корпорацию на бумажном носителе, день приема заявлений и документов не входит в срок оказания государственных услуг.</w:t>
      </w:r>
    </w:p>
    <w:bookmarkEnd w:id="47"/>
    <w:bookmarkStart w:name="z51" w:id="48"/>
    <w:p>
      <w:pPr>
        <w:spacing w:after="0"/>
        <w:ind w:left="0"/>
        <w:jc w:val="both"/>
      </w:pPr>
      <w:r>
        <w:rPr>
          <w:rFonts w:ascii="Times New Roman"/>
          <w:b w:val="false"/>
          <w:i w:val="false"/>
          <w:color w:val="000000"/>
          <w:sz w:val="28"/>
        </w:rPr>
        <w:t xml:space="preserve">
      При обращении услугополучателя после окончания рабочего времени, в выходные и праздничные дни согласно </w:t>
      </w:r>
      <w:r>
        <w:rPr>
          <w:rFonts w:ascii="Times New Roman"/>
          <w:b w:val="false"/>
          <w:i w:val="false"/>
          <w:color w:val="000000"/>
          <w:sz w:val="28"/>
        </w:rPr>
        <w:t>Трудовому</w:t>
      </w:r>
      <w:r>
        <w:rPr>
          <w:rFonts w:ascii="Times New Roman"/>
          <w:b w:val="false"/>
          <w:i w:val="false"/>
          <w:color w:val="000000"/>
          <w:sz w:val="28"/>
        </w:rPr>
        <w:t xml:space="preserve"> кодексу Республики Казахстан от 23 ноября 2015 года, прием заявлений и выдача результатов оказания государственной услуги осуществляется следующим рабочим днем.</w:t>
      </w:r>
    </w:p>
    <w:bookmarkEnd w:id="48"/>
    <w:bookmarkStart w:name="z52" w:id="49"/>
    <w:p>
      <w:pPr>
        <w:spacing w:after="0"/>
        <w:ind w:left="0"/>
        <w:jc w:val="both"/>
      </w:pPr>
      <w:r>
        <w:rPr>
          <w:rFonts w:ascii="Times New Roman"/>
          <w:b w:val="false"/>
          <w:i w:val="false"/>
          <w:color w:val="000000"/>
          <w:sz w:val="28"/>
        </w:rPr>
        <w:t xml:space="preserve">
      10. В соответствии с подпунктом 11) </w:t>
      </w:r>
      <w:r>
        <w:rPr>
          <w:rFonts w:ascii="Times New Roman"/>
          <w:b w:val="false"/>
          <w:i w:val="false"/>
          <w:color w:val="000000"/>
          <w:sz w:val="28"/>
        </w:rPr>
        <w:t>пункта 2</w:t>
      </w:r>
      <w:r>
        <w:rPr>
          <w:rFonts w:ascii="Times New Roman"/>
          <w:b w:val="false"/>
          <w:i w:val="false"/>
          <w:color w:val="000000"/>
          <w:sz w:val="28"/>
        </w:rPr>
        <w:t xml:space="preserve"> статьи 5 Закона местные исполнительные органы (далее – МИО) городов Нур-Султан, Алматы и Шымкента, районов и городов областного значения (далее - услугодатель) обеспечивает внесение данных в ИИС "Мониторинг" о стадии оказания государственной услуги в порядке, установленном уполномоченным органом в сфере информатизации.</w:t>
      </w:r>
    </w:p>
    <w:bookmarkEnd w:id="49"/>
    <w:bookmarkStart w:name="z53" w:id="50"/>
    <w:p>
      <w:pPr>
        <w:spacing w:after="0"/>
        <w:ind w:left="0"/>
        <w:jc w:val="both"/>
      </w:pPr>
      <w:r>
        <w:rPr>
          <w:rFonts w:ascii="Times New Roman"/>
          <w:b w:val="false"/>
          <w:i w:val="false"/>
          <w:color w:val="000000"/>
          <w:sz w:val="28"/>
        </w:rPr>
        <w:t>
      11. В случае сбоя информационной системы услугодатель незамедлительно уведомляет сотрудника МИО и Департамента юстиции областей, городов Нур-Султан, Алматы и Шымкент ответственного за информационно-коммуникационную инфраструктуру.</w:t>
      </w:r>
    </w:p>
    <w:bookmarkEnd w:id="50"/>
    <w:bookmarkStart w:name="z54" w:id="51"/>
    <w:p>
      <w:pPr>
        <w:spacing w:after="0"/>
        <w:ind w:left="0"/>
        <w:jc w:val="both"/>
      </w:pPr>
      <w:r>
        <w:rPr>
          <w:rFonts w:ascii="Times New Roman"/>
          <w:b w:val="false"/>
          <w:i w:val="false"/>
          <w:color w:val="000000"/>
          <w:sz w:val="28"/>
        </w:rPr>
        <w:t>
      В этом случае ответственные сотрудники за информационно-коммуникационную инфраструктуру предпринимают меры по определению причины сбоя информационной системы и в течение 1 (одного) рабочего дня составляет протокол (акт) о технической проблеме и подписывает его услугодателем.</w:t>
      </w:r>
    </w:p>
    <w:bookmarkEnd w:id="51"/>
    <w:bookmarkStart w:name="z55" w:id="52"/>
    <w:p>
      <w:pPr>
        <w:spacing w:after="0"/>
        <w:ind w:left="0"/>
        <w:jc w:val="both"/>
      </w:pPr>
      <w:r>
        <w:rPr>
          <w:rFonts w:ascii="Times New Roman"/>
          <w:b w:val="false"/>
          <w:i w:val="false"/>
          <w:color w:val="000000"/>
          <w:sz w:val="28"/>
        </w:rPr>
        <w:t xml:space="preserve">
      12. При обращении в Государственную корпорацию, в случае предоставления услугополучателем неполного пакета документов согласно перечню, предусмотренному пунктом 8 стандарта оказания государственной услуги, и (или) документов с истекшим сроком действия, работник Государственной корпорации отказывает в приеме заявления, и выдает расписку об отказе в приеме документов по форме согласно </w:t>
      </w:r>
      <w:r>
        <w:rPr>
          <w:rFonts w:ascii="Times New Roman"/>
          <w:b w:val="false"/>
          <w:i w:val="false"/>
          <w:color w:val="000000"/>
          <w:sz w:val="28"/>
        </w:rPr>
        <w:t>приложению 1</w:t>
      </w:r>
      <w:r>
        <w:rPr>
          <w:rFonts w:ascii="Times New Roman"/>
          <w:b w:val="false"/>
          <w:i w:val="false"/>
          <w:color w:val="000000"/>
          <w:sz w:val="28"/>
        </w:rPr>
        <w:t xml:space="preserve"> к настоящим Правилам.</w:t>
      </w:r>
    </w:p>
    <w:bookmarkEnd w:id="52"/>
    <w:bookmarkStart w:name="z56" w:id="53"/>
    <w:p>
      <w:pPr>
        <w:spacing w:after="0"/>
        <w:ind w:left="0"/>
        <w:jc w:val="both"/>
      </w:pPr>
      <w:r>
        <w:rPr>
          <w:rFonts w:ascii="Times New Roman"/>
          <w:b w:val="false"/>
          <w:i w:val="false"/>
          <w:color w:val="000000"/>
          <w:sz w:val="28"/>
        </w:rPr>
        <w:t>
      При предоставлении полного пакета документов услугополучателю выдается расписка о приеме соответствующих документов.</w:t>
      </w:r>
    </w:p>
    <w:bookmarkEnd w:id="53"/>
    <w:bookmarkStart w:name="z57" w:id="54"/>
    <w:p>
      <w:pPr>
        <w:spacing w:after="0"/>
        <w:ind w:left="0"/>
        <w:jc w:val="both"/>
      </w:pPr>
      <w:r>
        <w:rPr>
          <w:rFonts w:ascii="Times New Roman"/>
          <w:b w:val="false"/>
          <w:i w:val="false"/>
          <w:color w:val="000000"/>
          <w:sz w:val="28"/>
        </w:rPr>
        <w:t>
      При представлении услугополучателем документов в Государственную корпорацию – работник Государственной корпорации принимает, проверяет документы, представленные услугополучателем и принятые документы, направляются услугодателю через курьерскую связь.</w:t>
      </w:r>
    </w:p>
    <w:bookmarkEnd w:id="54"/>
    <w:bookmarkStart w:name="z58" w:id="55"/>
    <w:p>
      <w:pPr>
        <w:spacing w:after="0"/>
        <w:ind w:left="0"/>
        <w:jc w:val="both"/>
      </w:pPr>
      <w:r>
        <w:rPr>
          <w:rFonts w:ascii="Times New Roman"/>
          <w:b w:val="false"/>
          <w:i w:val="false"/>
          <w:color w:val="000000"/>
          <w:sz w:val="28"/>
        </w:rPr>
        <w:t xml:space="preserve">
      13. Сотрудник услугодателя в день поступления документов осуществляет прием, проверку на правильность заполнения формы заявления и прилагаемых к нему документов, а также проводит регистрацию в журнале учета заявлений (далее – журнал) по форме, согласно </w:t>
      </w:r>
      <w:r>
        <w:rPr>
          <w:rFonts w:ascii="Times New Roman"/>
          <w:b w:val="false"/>
          <w:i w:val="false"/>
          <w:color w:val="000000"/>
          <w:sz w:val="28"/>
        </w:rPr>
        <w:t>приложению 2</w:t>
      </w:r>
      <w:r>
        <w:rPr>
          <w:rFonts w:ascii="Times New Roman"/>
          <w:b w:val="false"/>
          <w:i w:val="false"/>
          <w:color w:val="000000"/>
          <w:sz w:val="28"/>
        </w:rPr>
        <w:t xml:space="preserve"> к настоящим Правилам.</w:t>
      </w:r>
    </w:p>
    <w:bookmarkEnd w:id="55"/>
    <w:bookmarkStart w:name="z59" w:id="56"/>
    <w:p>
      <w:pPr>
        <w:spacing w:after="0"/>
        <w:ind w:left="0"/>
        <w:jc w:val="both"/>
      </w:pPr>
      <w:r>
        <w:rPr>
          <w:rFonts w:ascii="Times New Roman"/>
          <w:b w:val="false"/>
          <w:i w:val="false"/>
          <w:color w:val="000000"/>
          <w:sz w:val="28"/>
        </w:rPr>
        <w:t>
      Допускается ведение журнала только в электронном виде.</w:t>
      </w:r>
    </w:p>
    <w:bookmarkEnd w:id="56"/>
    <w:bookmarkStart w:name="z60" w:id="57"/>
    <w:p>
      <w:pPr>
        <w:spacing w:after="0"/>
        <w:ind w:left="0"/>
        <w:jc w:val="both"/>
      </w:pPr>
      <w:r>
        <w:rPr>
          <w:rFonts w:ascii="Times New Roman"/>
          <w:b w:val="false"/>
          <w:i w:val="false"/>
          <w:color w:val="000000"/>
          <w:sz w:val="28"/>
        </w:rPr>
        <w:t>
      При обращении к услугодателю услугополучатель получает отрывной талон бланка заявления о приеме соответствующих документов.</w:t>
      </w:r>
    </w:p>
    <w:bookmarkEnd w:id="57"/>
    <w:bookmarkStart w:name="z61" w:id="58"/>
    <w:p>
      <w:pPr>
        <w:spacing w:after="0"/>
        <w:ind w:left="0"/>
        <w:jc w:val="both"/>
      </w:pPr>
      <w:r>
        <w:rPr>
          <w:rFonts w:ascii="Times New Roman"/>
          <w:b w:val="false"/>
          <w:i w:val="false"/>
          <w:color w:val="000000"/>
          <w:sz w:val="28"/>
        </w:rPr>
        <w:t>
      При подаче услугополучателем всех необходимых документов, в "личный кабинет" направляется уведомление о назначении даты выдачи результата оказания государственной услуги в форме электронного документа, подписанного электронной цифровой подписью (далее – ЭЦП) уполномоченного лица услугодателя либо мотивированный ответ об отказе в оказании государственной услуги в форме электронного документа.</w:t>
      </w:r>
    </w:p>
    <w:bookmarkEnd w:id="58"/>
    <w:bookmarkStart w:name="z62" w:id="59"/>
    <w:p>
      <w:pPr>
        <w:spacing w:after="0"/>
        <w:ind w:left="0"/>
        <w:jc w:val="both"/>
      </w:pPr>
      <w:r>
        <w:rPr>
          <w:rFonts w:ascii="Times New Roman"/>
          <w:b w:val="false"/>
          <w:i w:val="false"/>
          <w:color w:val="000000"/>
          <w:sz w:val="28"/>
        </w:rPr>
        <w:t>
      14. В случаях представления услугополучателем неполного пакета документов согласно перечню, предусмотренному пунктом 8 стандартов оказания государственной услуги, и (или) документов с истекшим сроком действия, недостоверных сведений услугодатель отказывает в оказании государственной услуги в виде мотивированного отказа, по основаниям, предусмотренным пунктом 9 стандарта оказания государственной услуги.</w:t>
      </w:r>
    </w:p>
    <w:bookmarkEnd w:id="59"/>
    <w:bookmarkStart w:name="z63" w:id="60"/>
    <w:p>
      <w:pPr>
        <w:spacing w:after="0"/>
        <w:ind w:left="0"/>
        <w:jc w:val="both"/>
      </w:pPr>
      <w:r>
        <w:rPr>
          <w:rFonts w:ascii="Times New Roman"/>
          <w:b w:val="false"/>
          <w:i w:val="false"/>
          <w:color w:val="000000"/>
          <w:sz w:val="28"/>
        </w:rPr>
        <w:t>
      Отказ в оказании государственной услуги оформляется отдельным письмом за подписью руководителя регистрирующего органа или лица исполняющего его обязанности, с указанием оснований отказа.</w:t>
      </w:r>
    </w:p>
    <w:bookmarkEnd w:id="60"/>
    <w:bookmarkStart w:name="z64" w:id="61"/>
    <w:p>
      <w:pPr>
        <w:spacing w:after="0"/>
        <w:ind w:left="0"/>
        <w:jc w:val="both"/>
      </w:pPr>
      <w:r>
        <w:rPr>
          <w:rFonts w:ascii="Times New Roman"/>
          <w:b w:val="false"/>
          <w:i w:val="false"/>
          <w:color w:val="000000"/>
          <w:sz w:val="28"/>
        </w:rPr>
        <w:t>
      15. При соответствии представленных документов и сведений, указанных в заявлении нормам действующего законодательства услугодатель производит государственную регистрацию акта гражданского состояния, вносит изменения, исправления, дополнения, аннулирует или восстанавливает записи акта гражданского состояния, выписывает свидетельство, повторное свидетельство или справку о государственной регистрации акта гражданского состояния.</w:t>
      </w:r>
    </w:p>
    <w:bookmarkEnd w:id="61"/>
    <w:bookmarkStart w:name="z65" w:id="62"/>
    <w:p>
      <w:pPr>
        <w:spacing w:after="0"/>
        <w:ind w:left="0"/>
        <w:jc w:val="both"/>
      </w:pPr>
      <w:r>
        <w:rPr>
          <w:rFonts w:ascii="Times New Roman"/>
          <w:b w:val="false"/>
          <w:i w:val="false"/>
          <w:color w:val="000000"/>
          <w:sz w:val="28"/>
        </w:rPr>
        <w:t>
      После государственной регистрации акта гражданского состояния в ИС ЗАГС, распечатывается соответствующая актовая запись в двух экземплярах и формируется свидетельство о государственной регистрации акта гражданского состояния. Актовые записи и свидетельство о государственной регистрации акта гражданского состояния подписываются руководителем регистрирующего органа или лицом, исполняющим его обязанности.</w:t>
      </w:r>
    </w:p>
    <w:bookmarkEnd w:id="62"/>
    <w:bookmarkStart w:name="z66" w:id="63"/>
    <w:p>
      <w:pPr>
        <w:spacing w:after="0"/>
        <w:ind w:left="0"/>
        <w:jc w:val="both"/>
      </w:pPr>
      <w:r>
        <w:rPr>
          <w:rFonts w:ascii="Times New Roman"/>
          <w:b w:val="false"/>
          <w:i w:val="false"/>
          <w:color w:val="000000"/>
          <w:sz w:val="28"/>
        </w:rPr>
        <w:t xml:space="preserve">
      16. Сведения, указанные в свидетельстве о государственной регистрации акта гражданского состояния заносятся в журнал "Выдача гербовых бланков" (далее – расходный журнал), по форме согласно </w:t>
      </w:r>
      <w:r>
        <w:rPr>
          <w:rFonts w:ascii="Times New Roman"/>
          <w:b w:val="false"/>
          <w:i w:val="false"/>
          <w:color w:val="000000"/>
          <w:sz w:val="28"/>
        </w:rPr>
        <w:t>приложению 3</w:t>
      </w:r>
      <w:r>
        <w:rPr>
          <w:rFonts w:ascii="Times New Roman"/>
          <w:b w:val="false"/>
          <w:i w:val="false"/>
          <w:color w:val="000000"/>
          <w:sz w:val="28"/>
        </w:rPr>
        <w:t xml:space="preserve"> к настоящим Правилам, после чего свидетельство выдается услугополучателю или направляется в Государственную корпорацию.</w:t>
      </w:r>
    </w:p>
    <w:bookmarkEnd w:id="63"/>
    <w:bookmarkStart w:name="z67" w:id="64"/>
    <w:p>
      <w:pPr>
        <w:spacing w:after="0"/>
        <w:ind w:left="0"/>
        <w:jc w:val="both"/>
      </w:pPr>
      <w:r>
        <w:rPr>
          <w:rFonts w:ascii="Times New Roman"/>
          <w:b w:val="false"/>
          <w:i w:val="false"/>
          <w:color w:val="000000"/>
          <w:sz w:val="28"/>
        </w:rPr>
        <w:t>
      17. При обращении на портал результат оказания государственной услуги, в виде справки о государственной регистрации акта гражданского состояния или мотивированного ответа об отказе в оказании государственной услуги направляется услугополучателю в форме электронного документа, удостоверенного ЭЦП должностного лица услугодателя.</w:t>
      </w:r>
    </w:p>
    <w:bookmarkEnd w:id="64"/>
    <w:bookmarkStart w:name="z68" w:id="65"/>
    <w:p>
      <w:pPr>
        <w:spacing w:after="0"/>
        <w:ind w:left="0"/>
        <w:jc w:val="both"/>
      </w:pPr>
      <w:r>
        <w:rPr>
          <w:rFonts w:ascii="Times New Roman"/>
          <w:b w:val="false"/>
          <w:i w:val="false"/>
          <w:color w:val="000000"/>
          <w:sz w:val="28"/>
        </w:rPr>
        <w:t>
      Также при обращении на портал результат оказания государственной услуги, в виде свидетельства о государственной регистрации акта гражданского состояния направляется в Государственную корпорацию, которую услугополучатель указал в заявлении.</w:t>
      </w:r>
    </w:p>
    <w:bookmarkEnd w:id="65"/>
    <w:bookmarkStart w:name="z69" w:id="66"/>
    <w:p>
      <w:pPr>
        <w:spacing w:after="0"/>
        <w:ind w:left="0"/>
        <w:jc w:val="both"/>
      </w:pPr>
      <w:r>
        <w:rPr>
          <w:rFonts w:ascii="Times New Roman"/>
          <w:b w:val="false"/>
          <w:i w:val="false"/>
          <w:color w:val="000000"/>
          <w:sz w:val="28"/>
        </w:rPr>
        <w:t>
      При обращении к услугодателю или в Государственную корпорацию результат оказания государственной услуги выдается услугополучателю или направляется услугодателем в Государственную корпорацию в виде свидетельства, справки о государственной регистрации акта гражданского состояния или мотивированного ответа об отказе в оказании государственной услуги.</w:t>
      </w:r>
    </w:p>
    <w:bookmarkEnd w:id="66"/>
    <w:bookmarkStart w:name="z70" w:id="67"/>
    <w:p>
      <w:pPr>
        <w:spacing w:after="0"/>
        <w:ind w:left="0"/>
        <w:jc w:val="both"/>
      </w:pPr>
      <w:r>
        <w:rPr>
          <w:rFonts w:ascii="Times New Roman"/>
          <w:b w:val="false"/>
          <w:i w:val="false"/>
          <w:color w:val="000000"/>
          <w:sz w:val="28"/>
        </w:rPr>
        <w:t>
      Свидетельства и справки о государственной регистрации акта гражданского состояния, за исключением первичных свидетельств о заключении брака (супружества), о расторжении брака (супружества) по совместному заявлению супругов, первичных и повторных свидетельств о рождении после установления отцовства (материнства) на основании совместного заявления родителей ребенка по желанию услугополучателя направляются по месту жительства указанному в заявлении посредством почтовой связи.</w:t>
      </w:r>
    </w:p>
    <w:bookmarkEnd w:id="67"/>
    <w:bookmarkStart w:name="z71" w:id="68"/>
    <w:p>
      <w:pPr>
        <w:spacing w:after="0"/>
        <w:ind w:left="0"/>
        <w:jc w:val="both"/>
      </w:pPr>
      <w:r>
        <w:rPr>
          <w:rFonts w:ascii="Times New Roman"/>
          <w:b w:val="false"/>
          <w:i w:val="false"/>
          <w:color w:val="000000"/>
          <w:sz w:val="28"/>
        </w:rPr>
        <w:t>
      18. В Государственной корпорации выдача готовых документов осуществляется на основании расписки о приеме соответствующих документов, при предъявлении удостоверения личности (либо его представителя, действующего на основании документа, выданного в соответствии с гражданским законодательством Республики Казахстан, в которой указываются соответствующие полномочия представителя).</w:t>
      </w:r>
    </w:p>
    <w:bookmarkEnd w:id="68"/>
    <w:bookmarkStart w:name="z72" w:id="69"/>
    <w:p>
      <w:pPr>
        <w:spacing w:after="0"/>
        <w:ind w:left="0"/>
        <w:jc w:val="both"/>
      </w:pPr>
      <w:r>
        <w:rPr>
          <w:rFonts w:ascii="Times New Roman"/>
          <w:b w:val="false"/>
          <w:i w:val="false"/>
          <w:color w:val="000000"/>
          <w:sz w:val="28"/>
        </w:rPr>
        <w:t>
      Государственная корпорация обеспечивает хранение документов, в течение 1 (одного) месяца, после чего передает их услугодателю для дальнейшего хранения.</w:t>
      </w:r>
    </w:p>
    <w:bookmarkEnd w:id="69"/>
    <w:bookmarkStart w:name="z73" w:id="70"/>
    <w:p>
      <w:pPr>
        <w:spacing w:after="0"/>
        <w:ind w:left="0"/>
        <w:jc w:val="both"/>
      </w:pPr>
      <w:r>
        <w:rPr>
          <w:rFonts w:ascii="Times New Roman"/>
          <w:b w:val="false"/>
          <w:i w:val="false"/>
          <w:color w:val="000000"/>
          <w:sz w:val="28"/>
        </w:rPr>
        <w:t>
      При обращении услугополучателя по истечении 1 (одного) месяца, по запросу Государственной корпорации услугодатель в течение 1 (одного) рабочего дня направляет готовые документы в Государственную корпорацию для выдачи услугополучателю.</w:t>
      </w:r>
    </w:p>
    <w:bookmarkEnd w:id="70"/>
    <w:bookmarkStart w:name="z74" w:id="71"/>
    <w:p>
      <w:pPr>
        <w:spacing w:after="0"/>
        <w:ind w:left="0"/>
        <w:jc w:val="left"/>
      </w:pPr>
      <w:r>
        <w:rPr>
          <w:rFonts w:ascii="Times New Roman"/>
          <w:b/>
          <w:i w:val="false"/>
          <w:color w:val="000000"/>
        </w:rPr>
        <w:t xml:space="preserve"> Глава 2. Порядок государственной регистрации рождения ребенка, внесения изменений, дополнений в актовую запись о государственной регистрации рождения в связи с установлением отцовства (материнства), усыновлением (удочерением) ребенка</w:t>
      </w:r>
    </w:p>
    <w:bookmarkEnd w:id="71"/>
    <w:bookmarkStart w:name="z75" w:id="72"/>
    <w:p>
      <w:pPr>
        <w:spacing w:after="0"/>
        <w:ind w:left="0"/>
        <w:jc w:val="both"/>
      </w:pPr>
      <w:r>
        <w:rPr>
          <w:rFonts w:ascii="Times New Roman"/>
          <w:b w:val="false"/>
          <w:i w:val="false"/>
          <w:color w:val="000000"/>
          <w:sz w:val="28"/>
        </w:rPr>
        <w:t xml:space="preserve">
      19.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"Регистрация рождения ребенка, в том числе внесение изменений, дополнений и исправлений в записи актов гражданского состояния" (далее – стандарт о рождении) согласно </w:t>
      </w:r>
      <w:r>
        <w:rPr>
          <w:rFonts w:ascii="Times New Roman"/>
          <w:b w:val="false"/>
          <w:i w:val="false"/>
          <w:color w:val="000000"/>
          <w:sz w:val="28"/>
        </w:rPr>
        <w:t>приложению 4</w:t>
      </w:r>
      <w:r>
        <w:rPr>
          <w:rFonts w:ascii="Times New Roman"/>
          <w:b w:val="false"/>
          <w:i w:val="false"/>
          <w:color w:val="000000"/>
          <w:sz w:val="28"/>
        </w:rPr>
        <w:t xml:space="preserve"> к настоящим Правилам.</w:t>
      </w:r>
    </w:p>
    <w:bookmarkEnd w:id="72"/>
    <w:bookmarkStart w:name="z76" w:id="73"/>
    <w:p>
      <w:pPr>
        <w:spacing w:after="0"/>
        <w:ind w:left="0"/>
        <w:jc w:val="both"/>
      </w:pPr>
      <w:r>
        <w:rPr>
          <w:rFonts w:ascii="Times New Roman"/>
          <w:b w:val="false"/>
          <w:i w:val="false"/>
          <w:color w:val="000000"/>
          <w:sz w:val="28"/>
        </w:rPr>
        <w:t xml:space="preserve">
      20. Для государственной регистрации рождения ребенка родители или другие заинтересованные лица не позднее трех рабочих дней со дня рождения ребенка подают заявление о государственной регистрации рождения ребенка (далее – заявление о рождении) в любой регистрирующий орган, МИО районов в городе, городов районного значения, акимы поселков, сел, сельских округов или Государственную корпорацию в письменной форме по желанию заявителя, либо в электронном виде посредством портала согласно </w:t>
      </w:r>
      <w:r>
        <w:rPr>
          <w:rFonts w:ascii="Times New Roman"/>
          <w:b w:val="false"/>
          <w:i w:val="false"/>
          <w:color w:val="000000"/>
          <w:sz w:val="28"/>
        </w:rPr>
        <w:t>приложению 5</w:t>
      </w:r>
      <w:r>
        <w:rPr>
          <w:rFonts w:ascii="Times New Roman"/>
          <w:b w:val="false"/>
          <w:i w:val="false"/>
          <w:color w:val="000000"/>
          <w:sz w:val="28"/>
        </w:rPr>
        <w:t xml:space="preserve"> к настоящим Правилам.</w:t>
      </w:r>
    </w:p>
    <w:bookmarkEnd w:id="73"/>
    <w:bookmarkStart w:name="z77" w:id="74"/>
    <w:p>
      <w:pPr>
        <w:spacing w:after="0"/>
        <w:ind w:left="0"/>
        <w:jc w:val="both"/>
      </w:pPr>
      <w:r>
        <w:rPr>
          <w:rFonts w:ascii="Times New Roman"/>
          <w:b w:val="false"/>
          <w:i w:val="false"/>
          <w:color w:val="000000"/>
          <w:sz w:val="28"/>
        </w:rPr>
        <w:t>
      В случае рождения мертвого ребенка и ребенка, умершего на первой неделе жизни, заявление подается ответственным должностным лицом медицинской организации, не позднее одного рабочего дня с момента родов или смерти ребенка.</w:t>
      </w:r>
    </w:p>
    <w:bookmarkEnd w:id="74"/>
    <w:bookmarkStart w:name="z78" w:id="75"/>
    <w:p>
      <w:pPr>
        <w:spacing w:after="0"/>
        <w:ind w:left="0"/>
        <w:jc w:val="both"/>
      </w:pPr>
      <w:r>
        <w:rPr>
          <w:rFonts w:ascii="Times New Roman"/>
          <w:b w:val="false"/>
          <w:i w:val="false"/>
          <w:color w:val="000000"/>
          <w:sz w:val="28"/>
        </w:rPr>
        <w:t xml:space="preserve">
      Государственная регистрация ребенка, родившегося мертвым, и ребенка, умершего на первой неделе жизни, производится в регистрирующем органе не позднее пяти календарных дней с момента родов или смерти ребенка и на основании актовой записи о рождении выдается справка о мертворождении или о рождении ребенка, умершего на первой неделе жизни, согласно </w:t>
      </w:r>
      <w:r>
        <w:rPr>
          <w:rFonts w:ascii="Times New Roman"/>
          <w:b w:val="false"/>
          <w:i w:val="false"/>
          <w:color w:val="000000"/>
          <w:sz w:val="28"/>
        </w:rPr>
        <w:t>приложению 6</w:t>
      </w:r>
      <w:r>
        <w:rPr>
          <w:rFonts w:ascii="Times New Roman"/>
          <w:b w:val="false"/>
          <w:i w:val="false"/>
          <w:color w:val="000000"/>
          <w:sz w:val="28"/>
        </w:rPr>
        <w:t xml:space="preserve"> к настоящим Правилам.</w:t>
      </w:r>
    </w:p>
    <w:bookmarkEnd w:id="75"/>
    <w:bookmarkStart w:name="z79" w:id="76"/>
    <w:p>
      <w:pPr>
        <w:spacing w:after="0"/>
        <w:ind w:left="0"/>
        <w:jc w:val="both"/>
      </w:pPr>
      <w:r>
        <w:rPr>
          <w:rFonts w:ascii="Times New Roman"/>
          <w:b w:val="false"/>
          <w:i w:val="false"/>
          <w:color w:val="000000"/>
          <w:sz w:val="28"/>
        </w:rPr>
        <w:t>
      Представление заявления о государственной регистрации рождения ребенка не требуется при осуществлении государственной регистрации рождения ребенка через проактивную услугу по выбору заявителя в соответствии с Законом.</w:t>
      </w:r>
    </w:p>
    <w:bookmarkEnd w:id="76"/>
    <w:bookmarkStart w:name="z80" w:id="77"/>
    <w:p>
      <w:pPr>
        <w:spacing w:after="0"/>
        <w:ind w:left="0"/>
        <w:jc w:val="both"/>
      </w:pPr>
      <w:r>
        <w:rPr>
          <w:rFonts w:ascii="Times New Roman"/>
          <w:b w:val="false"/>
          <w:i w:val="false"/>
          <w:color w:val="000000"/>
          <w:sz w:val="28"/>
        </w:rPr>
        <w:t>
      21. При подаче заявления услугополучателем указываются сведения о медицинском свидетельстве о рождении или решении суда об установлении факта рождения, являющихся основанием для регистрации рождения ребенка, о документах, удостоверяющих личность и о заключении брака (супружества) (при наличии зарегистрированного брака (супружества) родителей).</w:t>
      </w:r>
    </w:p>
    <w:bookmarkEnd w:id="77"/>
    <w:bookmarkStart w:name="z81" w:id="78"/>
    <w:p>
      <w:pPr>
        <w:spacing w:after="0"/>
        <w:ind w:left="0"/>
        <w:jc w:val="both"/>
      </w:pPr>
      <w:r>
        <w:rPr>
          <w:rFonts w:ascii="Times New Roman"/>
          <w:b w:val="false"/>
          <w:i w:val="false"/>
          <w:color w:val="000000"/>
          <w:sz w:val="28"/>
        </w:rPr>
        <w:t>
      Государственная регистрация рождения оказывается бесплатно.</w:t>
      </w:r>
    </w:p>
    <w:bookmarkEnd w:id="78"/>
    <w:bookmarkStart w:name="z82" w:id="79"/>
    <w:p>
      <w:pPr>
        <w:spacing w:after="0"/>
        <w:ind w:left="0"/>
        <w:jc w:val="both"/>
      </w:pPr>
      <w:r>
        <w:rPr>
          <w:rFonts w:ascii="Times New Roman"/>
          <w:b w:val="false"/>
          <w:i w:val="false"/>
          <w:color w:val="000000"/>
          <w:sz w:val="28"/>
        </w:rPr>
        <w:t>
      22. Государственную регистрацию рождения несовершеннолетнего ребенка, родившегося за пределами Республики Казахстан возможно произвести в любом регистрирующем органе на территории Республики Казахстан по желанию родителей или одного из них независимо от регистрации в иностранных регистрирующих органах при предъявлении одного из следующих документов:</w:t>
      </w:r>
    </w:p>
    <w:bookmarkEnd w:id="79"/>
    <w:bookmarkStart w:name="z83" w:id="80"/>
    <w:p>
      <w:pPr>
        <w:spacing w:after="0"/>
        <w:ind w:left="0"/>
        <w:jc w:val="both"/>
      </w:pPr>
      <w:r>
        <w:rPr>
          <w:rFonts w:ascii="Times New Roman"/>
          <w:b w:val="false"/>
          <w:i w:val="false"/>
          <w:color w:val="000000"/>
          <w:sz w:val="28"/>
        </w:rPr>
        <w:t>
      1) оригинала свидетельства о рождении;</w:t>
      </w:r>
    </w:p>
    <w:bookmarkEnd w:id="80"/>
    <w:bookmarkStart w:name="z84" w:id="81"/>
    <w:p>
      <w:pPr>
        <w:spacing w:after="0"/>
        <w:ind w:left="0"/>
        <w:jc w:val="both"/>
      </w:pPr>
      <w:r>
        <w:rPr>
          <w:rFonts w:ascii="Times New Roman"/>
          <w:b w:val="false"/>
          <w:i w:val="false"/>
          <w:color w:val="000000"/>
          <w:sz w:val="28"/>
        </w:rPr>
        <w:t>
      2) копии актовой записи о рождении;</w:t>
      </w:r>
    </w:p>
    <w:bookmarkEnd w:id="81"/>
    <w:bookmarkStart w:name="z85" w:id="82"/>
    <w:p>
      <w:pPr>
        <w:spacing w:after="0"/>
        <w:ind w:left="0"/>
        <w:jc w:val="both"/>
      </w:pPr>
      <w:r>
        <w:rPr>
          <w:rFonts w:ascii="Times New Roman"/>
          <w:b w:val="false"/>
          <w:i w:val="false"/>
          <w:color w:val="000000"/>
          <w:sz w:val="28"/>
        </w:rPr>
        <w:t>
      3) оригинала медицинского свидетельства о рождении.</w:t>
      </w:r>
    </w:p>
    <w:bookmarkEnd w:id="82"/>
    <w:bookmarkStart w:name="z86" w:id="83"/>
    <w:p>
      <w:pPr>
        <w:spacing w:after="0"/>
        <w:ind w:left="0"/>
        <w:jc w:val="both"/>
      </w:pPr>
      <w:r>
        <w:rPr>
          <w:rFonts w:ascii="Times New Roman"/>
          <w:b w:val="false"/>
          <w:i w:val="false"/>
          <w:color w:val="000000"/>
          <w:sz w:val="28"/>
        </w:rPr>
        <w:t>
      При отсутствии вышеуказанных документов, государственная регистрация рождения производится на основании решения суда об установлении факта рождения.</w:t>
      </w:r>
    </w:p>
    <w:bookmarkEnd w:id="83"/>
    <w:bookmarkStart w:name="z87" w:id="84"/>
    <w:p>
      <w:pPr>
        <w:spacing w:after="0"/>
        <w:ind w:left="0"/>
        <w:jc w:val="both"/>
      </w:pPr>
      <w:r>
        <w:rPr>
          <w:rFonts w:ascii="Times New Roman"/>
          <w:b w:val="false"/>
          <w:i w:val="false"/>
          <w:color w:val="000000"/>
          <w:sz w:val="28"/>
        </w:rPr>
        <w:t>
      При предъявлении услугополучателем оригинала свидетельства о рождении сотрудник Государственной корпорации, услугодателя делает с него копию и возвращает оригинал услугополучателю.</w:t>
      </w:r>
    </w:p>
    <w:bookmarkEnd w:id="84"/>
    <w:bookmarkStart w:name="z88" w:id="85"/>
    <w:p>
      <w:pPr>
        <w:spacing w:after="0"/>
        <w:ind w:left="0"/>
        <w:jc w:val="both"/>
      </w:pPr>
      <w:r>
        <w:rPr>
          <w:rFonts w:ascii="Times New Roman"/>
          <w:b w:val="false"/>
          <w:i w:val="false"/>
          <w:color w:val="000000"/>
          <w:sz w:val="28"/>
        </w:rPr>
        <w:t>
      23. При установлении факта полноты заполнения заявления и прилагаемых документов (при необходимости), должностное лицо ответственный за обработку документов, регистрирует принятое заявление, вносит данные в ИС ЗАГС в течение 2 (двух) рабочих дней с даты получения заявления и приложенных документов.</w:t>
      </w:r>
    </w:p>
    <w:bookmarkEnd w:id="85"/>
    <w:bookmarkStart w:name="z89" w:id="86"/>
    <w:p>
      <w:pPr>
        <w:spacing w:after="0"/>
        <w:ind w:left="0"/>
        <w:jc w:val="both"/>
      </w:pPr>
      <w:r>
        <w:rPr>
          <w:rFonts w:ascii="Times New Roman"/>
          <w:b w:val="false"/>
          <w:i w:val="false"/>
          <w:color w:val="000000"/>
          <w:sz w:val="28"/>
        </w:rPr>
        <w:t>
      24. В случаях рождения ребенка в медицинской организации и отсутствия документов, удостоверяющих личность матери, в момент регистрации факта рождения сведения о ней заполняются по заявлению матери и согласно медицинскому свидетельству о рождении, в котором имеется отметка о том, что сведения о матери записаны с ее слов.</w:t>
      </w:r>
    </w:p>
    <w:bookmarkEnd w:id="86"/>
    <w:bookmarkStart w:name="z90" w:id="87"/>
    <w:p>
      <w:pPr>
        <w:spacing w:after="0"/>
        <w:ind w:left="0"/>
        <w:jc w:val="both"/>
      </w:pPr>
      <w:r>
        <w:rPr>
          <w:rFonts w:ascii="Times New Roman"/>
          <w:b w:val="false"/>
          <w:i w:val="false"/>
          <w:color w:val="000000"/>
          <w:sz w:val="28"/>
        </w:rPr>
        <w:t>
      Медицинское свидетельство поступает в ИС ЗАГС в электронном виде.</w:t>
      </w:r>
    </w:p>
    <w:bookmarkEnd w:id="87"/>
    <w:bookmarkStart w:name="z91" w:id="88"/>
    <w:p>
      <w:pPr>
        <w:spacing w:after="0"/>
        <w:ind w:left="0"/>
        <w:jc w:val="both"/>
      </w:pPr>
      <w:r>
        <w:rPr>
          <w:rFonts w:ascii="Times New Roman"/>
          <w:b w:val="false"/>
          <w:i w:val="false"/>
          <w:color w:val="000000"/>
          <w:sz w:val="28"/>
        </w:rPr>
        <w:t>
      Заявление подается в бумажном виде матерью ребенка у услугодателя. Сотрудник услугодателя сверяет сведения указанные в медицинском свидетельстве о рождении и в заявлении, после чего регистрирует заявление о государственной регистрации рождения в журнале заявлении.</w:t>
      </w:r>
    </w:p>
    <w:bookmarkEnd w:id="88"/>
    <w:bookmarkStart w:name="z92" w:id="89"/>
    <w:p>
      <w:pPr>
        <w:spacing w:after="0"/>
        <w:ind w:left="0"/>
        <w:jc w:val="both"/>
      </w:pPr>
      <w:r>
        <w:rPr>
          <w:rFonts w:ascii="Times New Roman"/>
          <w:b w:val="false"/>
          <w:i w:val="false"/>
          <w:color w:val="000000"/>
          <w:sz w:val="28"/>
        </w:rPr>
        <w:t>
      В случае совпадения сведении в течении 2 (двух) рабочих дней с момента подачи заявления выдается свидетельство о рождении ребенка.</w:t>
      </w:r>
    </w:p>
    <w:bookmarkEnd w:id="89"/>
    <w:bookmarkStart w:name="z93" w:id="90"/>
    <w:p>
      <w:pPr>
        <w:spacing w:after="0"/>
        <w:ind w:left="0"/>
        <w:jc w:val="both"/>
      </w:pPr>
      <w:r>
        <w:rPr>
          <w:rFonts w:ascii="Times New Roman"/>
          <w:b w:val="false"/>
          <w:i w:val="false"/>
          <w:color w:val="000000"/>
          <w:sz w:val="28"/>
        </w:rPr>
        <w:t>
      Если сведения указанные в заявлении матери не совпадают со сведениями указанных в медицинском свидетельстве о рождении услугополучателю выдается мотивированный ответ об отказе в оказании государственной услуги.</w:t>
      </w:r>
    </w:p>
    <w:bookmarkEnd w:id="90"/>
    <w:bookmarkStart w:name="z94" w:id="91"/>
    <w:p>
      <w:pPr>
        <w:spacing w:after="0"/>
        <w:ind w:left="0"/>
        <w:jc w:val="both"/>
      </w:pPr>
      <w:r>
        <w:rPr>
          <w:rFonts w:ascii="Times New Roman"/>
          <w:b w:val="false"/>
          <w:i w:val="false"/>
          <w:color w:val="000000"/>
          <w:sz w:val="28"/>
        </w:rPr>
        <w:t>
      25. При государственной регистрации рождения двух и более детей, на каждого из них выдаются медицинские свидетельства о рождении в электронном виде, на основании которых составляются отдельные записи о рождении, следующие друг за другом и выдаются отдельные свидетельства о рождении детей.</w:t>
      </w:r>
    </w:p>
    <w:bookmarkEnd w:id="91"/>
    <w:bookmarkStart w:name="z95" w:id="92"/>
    <w:p>
      <w:pPr>
        <w:spacing w:after="0"/>
        <w:ind w:left="0"/>
        <w:jc w:val="both"/>
      </w:pPr>
      <w:r>
        <w:rPr>
          <w:rFonts w:ascii="Times New Roman"/>
          <w:b w:val="false"/>
          <w:i w:val="false"/>
          <w:color w:val="000000"/>
          <w:sz w:val="28"/>
        </w:rPr>
        <w:t>
      26. Актовая запись о государственной регистрации рождения ребенка в возрасте до одного года производится в книге текущей регистрации рождения.</w:t>
      </w:r>
    </w:p>
    <w:bookmarkEnd w:id="92"/>
    <w:bookmarkStart w:name="z96" w:id="93"/>
    <w:p>
      <w:pPr>
        <w:spacing w:after="0"/>
        <w:ind w:left="0"/>
        <w:jc w:val="both"/>
      </w:pPr>
      <w:r>
        <w:rPr>
          <w:rFonts w:ascii="Times New Roman"/>
          <w:b w:val="false"/>
          <w:i w:val="false"/>
          <w:color w:val="000000"/>
          <w:sz w:val="28"/>
        </w:rPr>
        <w:t xml:space="preserve">
      27. Государственная регистрация рождения ребенка, достигшего одного года и более, производится регистрирующим органом на основании заключения о государственной регистрации рождения ребенка достигшего возраста одного года и более (далее - заключение) по форме согласно </w:t>
      </w:r>
      <w:r>
        <w:rPr>
          <w:rFonts w:ascii="Times New Roman"/>
          <w:b w:val="false"/>
          <w:i w:val="false"/>
          <w:color w:val="000000"/>
          <w:sz w:val="28"/>
        </w:rPr>
        <w:t>приложению 7</w:t>
      </w:r>
      <w:r>
        <w:rPr>
          <w:rFonts w:ascii="Times New Roman"/>
          <w:b w:val="false"/>
          <w:i w:val="false"/>
          <w:color w:val="000000"/>
          <w:sz w:val="28"/>
        </w:rPr>
        <w:t xml:space="preserve"> к настоящим Правилам.</w:t>
      </w:r>
    </w:p>
    <w:bookmarkEnd w:id="93"/>
    <w:bookmarkStart w:name="z97" w:id="94"/>
    <w:p>
      <w:pPr>
        <w:spacing w:after="0"/>
        <w:ind w:left="0"/>
        <w:jc w:val="both"/>
      </w:pPr>
      <w:r>
        <w:rPr>
          <w:rFonts w:ascii="Times New Roman"/>
          <w:b w:val="false"/>
          <w:i w:val="false"/>
          <w:color w:val="000000"/>
          <w:sz w:val="28"/>
        </w:rPr>
        <w:t>
      28. При обращении на основании перечня документов, необходимых для государственной регистрации рождения ребенка, достигшего одного года и более предусмотренному пунктом 8 стандарта о рождении, составляется материал о пропуске срока регистрации, руководителем регистрирующего органа утверждается заключение в одном экземпляре, которое хранится в регистрирующем органе, после чего регистрируется актовая запись о рождении в категории "восстановленная" и выдается свидетельство о рождении ребенка.</w:t>
      </w:r>
    </w:p>
    <w:bookmarkEnd w:id="94"/>
    <w:bookmarkStart w:name="z98" w:id="95"/>
    <w:p>
      <w:pPr>
        <w:spacing w:after="0"/>
        <w:ind w:left="0"/>
        <w:jc w:val="both"/>
      </w:pPr>
      <w:r>
        <w:rPr>
          <w:rFonts w:ascii="Times New Roman"/>
          <w:b w:val="false"/>
          <w:i w:val="false"/>
          <w:color w:val="000000"/>
          <w:sz w:val="28"/>
        </w:rPr>
        <w:t xml:space="preserve">
      При государственной регистрации рождения ребенка согласно </w:t>
      </w:r>
      <w:r>
        <w:rPr>
          <w:rFonts w:ascii="Times New Roman"/>
          <w:b w:val="false"/>
          <w:i w:val="false"/>
          <w:color w:val="000000"/>
          <w:sz w:val="28"/>
        </w:rPr>
        <w:t>пункту 22</w:t>
      </w:r>
      <w:r>
        <w:rPr>
          <w:rFonts w:ascii="Times New Roman"/>
          <w:b w:val="false"/>
          <w:i w:val="false"/>
          <w:color w:val="000000"/>
          <w:sz w:val="28"/>
        </w:rPr>
        <w:t xml:space="preserve"> настоящих Правил, после восстановления актовой записи о рождении направляется извещение о произведенной регистрации рождения в Республике Казахстан в регистрирующий орган по месту выдачи первичного свидетельства о рождении (в случаях первичной регистрации рождения в регистрирующих органах за пределами Республике Казахстан).</w:t>
      </w:r>
    </w:p>
    <w:bookmarkEnd w:id="95"/>
    <w:bookmarkStart w:name="z99" w:id="96"/>
    <w:p>
      <w:pPr>
        <w:spacing w:after="0"/>
        <w:ind w:left="0"/>
        <w:jc w:val="both"/>
      </w:pPr>
      <w:r>
        <w:rPr>
          <w:rFonts w:ascii="Times New Roman"/>
          <w:b w:val="false"/>
          <w:i w:val="false"/>
          <w:color w:val="000000"/>
          <w:sz w:val="28"/>
        </w:rPr>
        <w:t>
      29. Для внесения изменений, дополнений в актовую запись о государственной регистрации рождения ребенка при установлении отцовства (материнства) услугополучатель с приложением документов, указанных в пункте 8 стандарта о рождении, обращается с заявлением:</w:t>
      </w:r>
    </w:p>
    <w:bookmarkEnd w:id="96"/>
    <w:bookmarkStart w:name="z100" w:id="97"/>
    <w:p>
      <w:pPr>
        <w:spacing w:after="0"/>
        <w:ind w:left="0"/>
        <w:jc w:val="both"/>
      </w:pPr>
      <w:r>
        <w:rPr>
          <w:rFonts w:ascii="Times New Roman"/>
          <w:b w:val="false"/>
          <w:i w:val="false"/>
          <w:color w:val="000000"/>
          <w:sz w:val="28"/>
        </w:rPr>
        <w:t xml:space="preserve">
      об установлении отцовства (материнства) на основании совместного заявления родителей ребенка, в любой регистрирующий орган, МИО районов в городе, городов районного значения, акимы поселков, сел, сельских округов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8</w:t>
      </w:r>
      <w:r>
        <w:rPr>
          <w:rFonts w:ascii="Times New Roman"/>
          <w:b w:val="false"/>
          <w:i w:val="false"/>
          <w:color w:val="000000"/>
          <w:sz w:val="28"/>
        </w:rPr>
        <w:t xml:space="preserve"> к настоящим Правилам родителями ребенка;</w:t>
      </w:r>
    </w:p>
    <w:bookmarkEnd w:id="97"/>
    <w:bookmarkStart w:name="z101" w:id="98"/>
    <w:p>
      <w:pPr>
        <w:spacing w:after="0"/>
        <w:ind w:left="0"/>
        <w:jc w:val="both"/>
      </w:pPr>
      <w:r>
        <w:rPr>
          <w:rFonts w:ascii="Times New Roman"/>
          <w:b w:val="false"/>
          <w:i w:val="false"/>
          <w:color w:val="000000"/>
          <w:sz w:val="28"/>
        </w:rPr>
        <w:t xml:space="preserve">
      об установлении отцовства (материнства) лица, признающего себя отцом ребенка в случаях смерти матери, объявления матери умершей, признания матери безвестно отсутствующей, признания матери недееспособной, лишения либо ограничения матери в родительских правах, невозможности установления места жительства матери, в любой регистрирующий орган, МИО районов в городе, городов районного значения, акимы поселков, сел, сельских округов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9</w:t>
      </w:r>
      <w:r>
        <w:rPr>
          <w:rFonts w:ascii="Times New Roman"/>
          <w:b w:val="false"/>
          <w:i w:val="false"/>
          <w:color w:val="000000"/>
          <w:sz w:val="28"/>
        </w:rPr>
        <w:t xml:space="preserve"> к настоящим Правилам лицом, признающим себя отцом ребенка;</w:t>
      </w:r>
    </w:p>
    <w:bookmarkEnd w:id="98"/>
    <w:bookmarkStart w:name="z102" w:id="99"/>
    <w:p>
      <w:pPr>
        <w:spacing w:after="0"/>
        <w:ind w:left="0"/>
        <w:jc w:val="both"/>
      </w:pPr>
      <w:r>
        <w:rPr>
          <w:rFonts w:ascii="Times New Roman"/>
          <w:b w:val="false"/>
          <w:i w:val="false"/>
          <w:color w:val="000000"/>
          <w:sz w:val="28"/>
        </w:rPr>
        <w:t xml:space="preserve">
      об установлении отцовства (материнства) по решению суда об установлении отцовства, а также установлении факта признания отцовства и факта отцовства в любой регистрирующий орган, МИО районов в городе, городов районного значения, акимы поселков, сел, сельских округов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10</w:t>
      </w:r>
      <w:r>
        <w:rPr>
          <w:rFonts w:ascii="Times New Roman"/>
          <w:b w:val="false"/>
          <w:i w:val="false"/>
          <w:color w:val="000000"/>
          <w:sz w:val="28"/>
        </w:rPr>
        <w:t xml:space="preserve"> к настоящим Правилам матерью ребенка или другими заинтересованными лицами.</w:t>
      </w:r>
    </w:p>
    <w:bookmarkEnd w:id="99"/>
    <w:bookmarkStart w:name="z103" w:id="100"/>
    <w:p>
      <w:pPr>
        <w:spacing w:after="0"/>
        <w:ind w:left="0"/>
        <w:jc w:val="both"/>
      </w:pPr>
      <w:r>
        <w:rPr>
          <w:rFonts w:ascii="Times New Roman"/>
          <w:b w:val="false"/>
          <w:i w:val="false"/>
          <w:color w:val="000000"/>
          <w:sz w:val="28"/>
        </w:rPr>
        <w:t>
      30. Если заявителем является лицо, признанное судом недееспособным, а также опекун этого недееспособного лица, во внесении изменений, дополнений в актовую запись о государственной регистрации рождения ребенка отказывается.</w:t>
      </w:r>
    </w:p>
    <w:bookmarkEnd w:id="100"/>
    <w:bookmarkStart w:name="z104" w:id="101"/>
    <w:p>
      <w:pPr>
        <w:spacing w:after="0"/>
        <w:ind w:left="0"/>
        <w:jc w:val="both"/>
      </w:pPr>
      <w:r>
        <w:rPr>
          <w:rFonts w:ascii="Times New Roman"/>
          <w:b w:val="false"/>
          <w:i w:val="false"/>
          <w:color w:val="000000"/>
          <w:sz w:val="28"/>
        </w:rPr>
        <w:t xml:space="preserve">
      31. Регистрирующий орган отказывает во внесении изменений, дополнений в актовую запись о государственной регистрации рождения при установлении отцовства (материнства), если в записи акта о рождении ребенка отцом уже указано определенное лицо, а также, если предоставленные документы не соответствуют требованиям </w:t>
      </w:r>
      <w:r>
        <w:rPr>
          <w:rFonts w:ascii="Times New Roman"/>
          <w:b w:val="false"/>
          <w:i w:val="false"/>
          <w:color w:val="000000"/>
          <w:sz w:val="28"/>
        </w:rPr>
        <w:t>Кодекса</w:t>
      </w:r>
      <w:r>
        <w:rPr>
          <w:rFonts w:ascii="Times New Roman"/>
          <w:b w:val="false"/>
          <w:i w:val="false"/>
          <w:color w:val="000000"/>
          <w:sz w:val="28"/>
        </w:rPr>
        <w:t>.</w:t>
      </w:r>
    </w:p>
    <w:bookmarkEnd w:id="101"/>
    <w:bookmarkStart w:name="z105" w:id="102"/>
    <w:p>
      <w:pPr>
        <w:spacing w:after="0"/>
        <w:ind w:left="0"/>
        <w:jc w:val="both"/>
      </w:pPr>
      <w:r>
        <w:rPr>
          <w:rFonts w:ascii="Times New Roman"/>
          <w:b w:val="false"/>
          <w:i w:val="false"/>
          <w:color w:val="000000"/>
          <w:sz w:val="28"/>
        </w:rPr>
        <w:t>
      В этом случае, регистрирующий орган проверяет по записи акта о рождении ребенка основания внесенных ранее сведений об отце.</w:t>
      </w:r>
    </w:p>
    <w:bookmarkEnd w:id="102"/>
    <w:bookmarkStart w:name="z106" w:id="103"/>
    <w:p>
      <w:pPr>
        <w:spacing w:after="0"/>
        <w:ind w:left="0"/>
        <w:jc w:val="both"/>
      </w:pPr>
      <w:r>
        <w:rPr>
          <w:rFonts w:ascii="Times New Roman"/>
          <w:b w:val="false"/>
          <w:i w:val="false"/>
          <w:color w:val="000000"/>
          <w:sz w:val="28"/>
        </w:rPr>
        <w:t>
      Проверка производится:</w:t>
      </w:r>
    </w:p>
    <w:bookmarkEnd w:id="103"/>
    <w:bookmarkStart w:name="z107" w:id="104"/>
    <w:p>
      <w:pPr>
        <w:spacing w:after="0"/>
        <w:ind w:left="0"/>
        <w:jc w:val="both"/>
      </w:pPr>
      <w:r>
        <w:rPr>
          <w:rFonts w:ascii="Times New Roman"/>
          <w:b w:val="false"/>
          <w:i w:val="false"/>
          <w:color w:val="000000"/>
          <w:sz w:val="28"/>
        </w:rPr>
        <w:t>
      1) если мать ребенка, в отношении которого устанавливается отцовство, состоит в зарегистрированном браке (супружестве);</w:t>
      </w:r>
    </w:p>
    <w:bookmarkEnd w:id="104"/>
    <w:bookmarkStart w:name="z108" w:id="105"/>
    <w:p>
      <w:pPr>
        <w:spacing w:after="0"/>
        <w:ind w:left="0"/>
        <w:jc w:val="both"/>
      </w:pPr>
      <w:r>
        <w:rPr>
          <w:rFonts w:ascii="Times New Roman"/>
          <w:b w:val="false"/>
          <w:i w:val="false"/>
          <w:color w:val="000000"/>
          <w:sz w:val="28"/>
        </w:rPr>
        <w:t>
      2) если мать ребенка не состоит в зарегистрированном браке (супружестве), а в свидетельстве о рождении указан отец ребенка, фамилия которого не соответствует фамилии матери.</w:t>
      </w:r>
    </w:p>
    <w:bookmarkEnd w:id="105"/>
    <w:bookmarkStart w:name="z109" w:id="106"/>
    <w:p>
      <w:pPr>
        <w:spacing w:after="0"/>
        <w:ind w:left="0"/>
        <w:jc w:val="both"/>
      </w:pPr>
      <w:r>
        <w:rPr>
          <w:rFonts w:ascii="Times New Roman"/>
          <w:b w:val="false"/>
          <w:i w:val="false"/>
          <w:color w:val="000000"/>
          <w:sz w:val="28"/>
        </w:rPr>
        <w:t>
      32. Если запись акта о рождении находится в другом регистрирующем органе, она распечатывается с ИС ЗАГС. При несоответствии данных, указанных в свидетельстве о рождении и в ИС ЗАГС, при наличии достаточных на то основаниях, вносятся исправления в актовую запись о рождении.</w:t>
      </w:r>
    </w:p>
    <w:bookmarkEnd w:id="106"/>
    <w:bookmarkStart w:name="z110" w:id="107"/>
    <w:p>
      <w:pPr>
        <w:spacing w:after="0"/>
        <w:ind w:left="0"/>
        <w:jc w:val="both"/>
      </w:pPr>
      <w:r>
        <w:rPr>
          <w:rFonts w:ascii="Times New Roman"/>
          <w:b w:val="false"/>
          <w:i w:val="false"/>
          <w:color w:val="000000"/>
          <w:sz w:val="28"/>
        </w:rPr>
        <w:t>
      33. Если государственная регистрация рождения произведена в регистрирующем органе за пределами Республики Казахстан направляется соответствующий запрос на копию актовой записи согласно Конвенциям о правовой помощи по гражданским, семейным и уголовным делам, ратифицированных Республикой Казахстан и другим международным договорам, либо через Министерство иностранных дел Республики Казахстан почтовой связью.</w:t>
      </w:r>
    </w:p>
    <w:bookmarkEnd w:id="107"/>
    <w:bookmarkStart w:name="z111" w:id="108"/>
    <w:p>
      <w:pPr>
        <w:spacing w:after="0"/>
        <w:ind w:left="0"/>
        <w:jc w:val="both"/>
      </w:pPr>
      <w:r>
        <w:rPr>
          <w:rFonts w:ascii="Times New Roman"/>
          <w:b w:val="false"/>
          <w:i w:val="false"/>
          <w:color w:val="000000"/>
          <w:sz w:val="28"/>
        </w:rPr>
        <w:t>
      Об истребовании копии записи акта о рождении сообщается заявителям (заявителю). После поступления копии актовой записи о рождении на основании заявления об установлении отцовства (материнства) назначается день установления отцовства.</w:t>
      </w:r>
    </w:p>
    <w:bookmarkEnd w:id="108"/>
    <w:bookmarkStart w:name="z112" w:id="109"/>
    <w:p>
      <w:pPr>
        <w:spacing w:after="0"/>
        <w:ind w:left="0"/>
        <w:jc w:val="both"/>
      </w:pPr>
      <w:r>
        <w:rPr>
          <w:rFonts w:ascii="Times New Roman"/>
          <w:b w:val="false"/>
          <w:i w:val="false"/>
          <w:color w:val="000000"/>
          <w:sz w:val="28"/>
        </w:rPr>
        <w:t>
      34. К заявлению об установлении отцовства (материнства) для внесения изменений, дополнений в актовую запись о государственной регистрации рождения прилагается свидетельство о государственной регистрации рождения ребенка (за исключением одновременной подачи заявления на государственную регистрацию рождения ребенка и об установлении отцовства).</w:t>
      </w:r>
    </w:p>
    <w:bookmarkEnd w:id="109"/>
    <w:bookmarkStart w:name="z113" w:id="110"/>
    <w:p>
      <w:pPr>
        <w:spacing w:after="0"/>
        <w:ind w:left="0"/>
        <w:jc w:val="both"/>
      </w:pPr>
      <w:r>
        <w:rPr>
          <w:rFonts w:ascii="Times New Roman"/>
          <w:b w:val="false"/>
          <w:i w:val="false"/>
          <w:color w:val="000000"/>
          <w:sz w:val="28"/>
        </w:rPr>
        <w:t>
      35. Если независимо от регистрации в иностранных регистрирующих органах по желанию родителей или одного из них государственная регистрация рождения несовершеннолетнего ребенка было произведено в регистрирующем органе Республики Казахстан при поступлении заявлении об установлении отцовства (материнства) возможно внесение изменений, дополнений в актовую запись о государственной регистрации рождения без направления запроса в регистрирующем органе за пределами Республики Казахстан.</w:t>
      </w:r>
    </w:p>
    <w:bookmarkEnd w:id="110"/>
    <w:bookmarkStart w:name="z114" w:id="111"/>
    <w:p>
      <w:pPr>
        <w:spacing w:after="0"/>
        <w:ind w:left="0"/>
        <w:jc w:val="both"/>
      </w:pPr>
      <w:r>
        <w:rPr>
          <w:rFonts w:ascii="Times New Roman"/>
          <w:b w:val="false"/>
          <w:i w:val="false"/>
          <w:color w:val="000000"/>
          <w:sz w:val="28"/>
        </w:rPr>
        <w:t>
      36. При установлении факта полноты заполнения заявления и прилагаемых документов (при необходимости), должностное лицо ответственный за обработку документов, регистрирует принятое заявление, вносит данные в ИС ЗАГС в течение 1 (одного) рабочего дня с даты получения заявления и приложенных документов.</w:t>
      </w:r>
    </w:p>
    <w:bookmarkEnd w:id="111"/>
    <w:bookmarkStart w:name="z115" w:id="112"/>
    <w:p>
      <w:pPr>
        <w:spacing w:after="0"/>
        <w:ind w:left="0"/>
        <w:jc w:val="both"/>
      </w:pPr>
      <w:r>
        <w:rPr>
          <w:rFonts w:ascii="Times New Roman"/>
          <w:b w:val="false"/>
          <w:i w:val="false"/>
          <w:color w:val="000000"/>
          <w:sz w:val="28"/>
        </w:rPr>
        <w:t>
      37. При одновременной подаче заявления для государственной регистрации рождения и установления отцовства (материнства) в ИС ЗАГС регистрируется актовая запись о рождении ребенка по фамилии матери, после чего вносятся изменения, дополнения, распечатываются актовые записи о рождении в двух экземплярах, формируется свидетельство о рождении.</w:t>
      </w:r>
    </w:p>
    <w:bookmarkEnd w:id="112"/>
    <w:bookmarkStart w:name="z116" w:id="113"/>
    <w:p>
      <w:pPr>
        <w:spacing w:after="0"/>
        <w:ind w:left="0"/>
        <w:jc w:val="both"/>
      </w:pPr>
      <w:r>
        <w:rPr>
          <w:rFonts w:ascii="Times New Roman"/>
          <w:b w:val="false"/>
          <w:i w:val="false"/>
          <w:color w:val="000000"/>
          <w:sz w:val="28"/>
        </w:rPr>
        <w:t>
      38. Если на момент поступления заявления об установлении отцовства (материнства) уже произведена государственная регистрация рождения ребенка, на основании поступившего заявления об установлении отцовства (материнства) регистрирующий орган в тот же день вносит сведения об отце и связанные с этим изменения, дополнения в запись акта о рождении ребенка и выдает повторное свидетельство о рождении.</w:t>
      </w:r>
    </w:p>
    <w:bookmarkEnd w:id="113"/>
    <w:bookmarkStart w:name="z117" w:id="114"/>
    <w:p>
      <w:pPr>
        <w:spacing w:after="0"/>
        <w:ind w:left="0"/>
        <w:jc w:val="both"/>
      </w:pPr>
      <w:r>
        <w:rPr>
          <w:rFonts w:ascii="Times New Roman"/>
          <w:b w:val="false"/>
          <w:i w:val="false"/>
          <w:color w:val="000000"/>
          <w:sz w:val="28"/>
        </w:rPr>
        <w:t>
      39. После внесения изменений, дополнений направляется извещение в регистрирующий орган по месту государственной регистрации рождения (если государственная регистрация рождения произведена в другом регистрирующем органе), в территориальный орган юстиции области (города республиканского значения) для внесения соответствующих изменений в записи акта о рождении.</w:t>
      </w:r>
    </w:p>
    <w:bookmarkEnd w:id="114"/>
    <w:bookmarkStart w:name="z118" w:id="115"/>
    <w:p>
      <w:pPr>
        <w:spacing w:after="0"/>
        <w:ind w:left="0"/>
        <w:jc w:val="both"/>
      </w:pPr>
      <w:r>
        <w:rPr>
          <w:rFonts w:ascii="Times New Roman"/>
          <w:b w:val="false"/>
          <w:i w:val="false"/>
          <w:color w:val="000000"/>
          <w:sz w:val="28"/>
        </w:rPr>
        <w:t>
      40. На основании полученного извещения вносятся необходимые изменения, дополнения в записи акта о рождении в бумажном виде.</w:t>
      </w:r>
    </w:p>
    <w:bookmarkEnd w:id="115"/>
    <w:bookmarkStart w:name="z119" w:id="116"/>
    <w:p>
      <w:pPr>
        <w:spacing w:after="0"/>
        <w:ind w:left="0"/>
        <w:jc w:val="both"/>
      </w:pPr>
      <w:r>
        <w:rPr>
          <w:rFonts w:ascii="Times New Roman"/>
          <w:b w:val="false"/>
          <w:i w:val="false"/>
          <w:color w:val="000000"/>
          <w:sz w:val="28"/>
        </w:rPr>
        <w:t>
      41. В случае отмены установления отцовства соответствующим решением суда регистрирующим органом производится аннулирование сведении об отце и соответствующих данных у ребенка (фамилию по фамилии отца или по имени отца (деда), также отчества по имени отца).</w:t>
      </w:r>
    </w:p>
    <w:bookmarkEnd w:id="116"/>
    <w:bookmarkStart w:name="z120" w:id="117"/>
    <w:p>
      <w:pPr>
        <w:spacing w:after="0"/>
        <w:ind w:left="0"/>
        <w:jc w:val="both"/>
      </w:pPr>
      <w:r>
        <w:rPr>
          <w:rFonts w:ascii="Times New Roman"/>
          <w:b w:val="false"/>
          <w:i w:val="false"/>
          <w:color w:val="000000"/>
          <w:sz w:val="28"/>
        </w:rPr>
        <w:t>
      42. При получении определения (постановления) суда об отмене ранее вынесенного решения суда об установлении отцовства, а также вступившего в законную силу решения суда об аннулировании записи акта об установлении отцовства, о признании записи недействительной, запись акта об установлении отцовства (при наличии), либо сведения об отце, фамилия и отчество (если были изменены) ребенка в актовой записи о рождении внесенные на основании заявления об установлении отцовства перечеркиваются, на ее лицевой стороне сверху указывается: "Запись об отце аннулирована", а в графе "Для отметок" проставляется отметка, когда и каким судом вынесено решение.</w:t>
      </w:r>
    </w:p>
    <w:bookmarkEnd w:id="117"/>
    <w:bookmarkStart w:name="z121" w:id="118"/>
    <w:p>
      <w:pPr>
        <w:spacing w:after="0"/>
        <w:ind w:left="0"/>
        <w:jc w:val="both"/>
      </w:pPr>
      <w:r>
        <w:rPr>
          <w:rFonts w:ascii="Times New Roman"/>
          <w:b w:val="false"/>
          <w:i w:val="false"/>
          <w:color w:val="000000"/>
          <w:sz w:val="28"/>
        </w:rPr>
        <w:t>
      43. После аннулирования записи акта об установлении отцовства (при наличии) или сведений об отце, фамилии и/или отчества (если были изменены) ребенка в актовой записи о рождении внесҰнных на основании заявления об установлении отцовства производится восстановление первоначальных данных ребенка (изменяется фамилия ребенка, если она была изменена в связи с установлением отцовства, а также его отчество и сведения об отце).</w:t>
      </w:r>
    </w:p>
    <w:bookmarkEnd w:id="118"/>
    <w:bookmarkStart w:name="z122" w:id="119"/>
    <w:p>
      <w:pPr>
        <w:spacing w:after="0"/>
        <w:ind w:left="0"/>
        <w:jc w:val="both"/>
      </w:pPr>
      <w:r>
        <w:rPr>
          <w:rFonts w:ascii="Times New Roman"/>
          <w:b w:val="false"/>
          <w:i w:val="false"/>
          <w:color w:val="000000"/>
          <w:sz w:val="28"/>
        </w:rPr>
        <w:t>
      44. Об аннулировании актовой записи об установлении отцовства (при наличии), либо сведений об отце, фамилии и/или отчества (если были изменены) ребенка в актовой записи о рождении внесенных на основании заявления об установлении отцовства, о восстановлении первоначальных данных ребенка регистрирующий орган сообщает в регистрирующий орган по месту государственной регистрации рождения (если государственная регистрация рождения произведена в другом регистрирующем органе), в территориальный орган юстиции области (города республиканского значения), которые в таком же порядке производят аннулирование архивных записей или сведении в них.</w:t>
      </w:r>
    </w:p>
    <w:bookmarkEnd w:id="119"/>
    <w:bookmarkStart w:name="z123" w:id="120"/>
    <w:p>
      <w:pPr>
        <w:spacing w:after="0"/>
        <w:ind w:left="0"/>
        <w:jc w:val="both"/>
      </w:pPr>
      <w:r>
        <w:rPr>
          <w:rFonts w:ascii="Times New Roman"/>
          <w:b w:val="false"/>
          <w:i w:val="false"/>
          <w:color w:val="000000"/>
          <w:sz w:val="28"/>
        </w:rPr>
        <w:t xml:space="preserve">
      45. При аннулировании сведений об установлении отцовства регистрирующий орган при необходимости выдает матери ребенка справку о рождении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w:t>
      </w:r>
    </w:p>
    <w:bookmarkEnd w:id="120"/>
    <w:bookmarkStart w:name="z124" w:id="121"/>
    <w:p>
      <w:pPr>
        <w:spacing w:after="0"/>
        <w:ind w:left="0"/>
        <w:jc w:val="both"/>
      </w:pPr>
      <w:r>
        <w:rPr>
          <w:rFonts w:ascii="Times New Roman"/>
          <w:b w:val="false"/>
          <w:i w:val="false"/>
          <w:color w:val="000000"/>
          <w:sz w:val="28"/>
        </w:rPr>
        <w:t>
      46. При наличии интеграции ИС ЗАГС с информационными системами государственных органов информация передается в электронном формате.</w:t>
      </w:r>
    </w:p>
    <w:bookmarkEnd w:id="121"/>
    <w:bookmarkStart w:name="z125" w:id="122"/>
    <w:p>
      <w:pPr>
        <w:spacing w:after="0"/>
        <w:ind w:left="0"/>
        <w:jc w:val="both"/>
      </w:pPr>
      <w:r>
        <w:rPr>
          <w:rFonts w:ascii="Times New Roman"/>
          <w:b w:val="false"/>
          <w:i w:val="false"/>
          <w:color w:val="000000"/>
          <w:sz w:val="28"/>
        </w:rPr>
        <w:t xml:space="preserve">
      47. Для внесения изменений, дополнений в актовую запись о государственной регистрации рождения в связи с усыновлением (удочерением) заявитель обращается в любой регистрирующий орган, МИО районов в городе, городов районного значения, акимы поселков, сел, сельских округов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12</w:t>
      </w:r>
      <w:r>
        <w:rPr>
          <w:rFonts w:ascii="Times New Roman"/>
          <w:b w:val="false"/>
          <w:i w:val="false"/>
          <w:color w:val="000000"/>
          <w:sz w:val="28"/>
        </w:rPr>
        <w:t xml:space="preserve"> к настоящим Правилам с приложением документов указанных в пункте 8 стандарта о рождении.</w:t>
      </w:r>
    </w:p>
    <w:bookmarkEnd w:id="122"/>
    <w:bookmarkStart w:name="z126" w:id="123"/>
    <w:p>
      <w:pPr>
        <w:spacing w:after="0"/>
        <w:ind w:left="0"/>
        <w:jc w:val="both"/>
      </w:pPr>
      <w:r>
        <w:rPr>
          <w:rFonts w:ascii="Times New Roman"/>
          <w:b w:val="false"/>
          <w:i w:val="false"/>
          <w:color w:val="000000"/>
          <w:sz w:val="28"/>
        </w:rPr>
        <w:t>
      48. При получении заявления о внесении изменений, дополнений в актовую запись о государственной регистрации рождения в связи с усыновлением (удочерением) должностным лицом проводится проверка на правильность заполнения формы заявления и прилагаемых к нему документов, а также наличия актовой записи о рождении ребенка.</w:t>
      </w:r>
    </w:p>
    <w:bookmarkEnd w:id="123"/>
    <w:bookmarkStart w:name="z127" w:id="124"/>
    <w:p>
      <w:pPr>
        <w:spacing w:after="0"/>
        <w:ind w:left="0"/>
        <w:jc w:val="both"/>
      </w:pPr>
      <w:r>
        <w:rPr>
          <w:rFonts w:ascii="Times New Roman"/>
          <w:b w:val="false"/>
          <w:i w:val="false"/>
          <w:color w:val="000000"/>
          <w:sz w:val="28"/>
        </w:rPr>
        <w:t>
      49. Внесение изменений, дополнений в актовые записи о государственной регистрации рождения в связи с усыновлением (удочерением) производится только после регистрации рождения ребенка или восстановления утраченной записи акта о рождении.</w:t>
      </w:r>
    </w:p>
    <w:bookmarkEnd w:id="124"/>
    <w:bookmarkStart w:name="z128" w:id="125"/>
    <w:p>
      <w:pPr>
        <w:spacing w:after="0"/>
        <w:ind w:left="0"/>
        <w:jc w:val="both"/>
      </w:pPr>
      <w:r>
        <w:rPr>
          <w:rFonts w:ascii="Times New Roman"/>
          <w:b w:val="false"/>
          <w:i w:val="false"/>
          <w:color w:val="000000"/>
          <w:sz w:val="28"/>
        </w:rPr>
        <w:t>
      С заявлением о восстановлении утраченной записи в регистрирующий орган обращаются лица, усыновившие ребенка, родитель (если по решению суда за ним сохраняются права и обязанности в отношении ребенка), орган опеки и попечительства, сам усыновленный, достигший шестнадцатилетнего возраста, а также лица и учреждения, на воспитании которых находится ребенок.</w:t>
      </w:r>
    </w:p>
    <w:bookmarkEnd w:id="125"/>
    <w:bookmarkStart w:name="z129" w:id="126"/>
    <w:p>
      <w:pPr>
        <w:spacing w:after="0"/>
        <w:ind w:left="0"/>
        <w:jc w:val="both"/>
      </w:pPr>
      <w:r>
        <w:rPr>
          <w:rFonts w:ascii="Times New Roman"/>
          <w:b w:val="false"/>
          <w:i w:val="false"/>
          <w:color w:val="000000"/>
          <w:sz w:val="28"/>
        </w:rPr>
        <w:t>
      50. По результатам проведенной проверки должностное лицо вносит данные в ИС ЗАГС в течении 1 (одного) рабочего дня.</w:t>
      </w:r>
    </w:p>
    <w:bookmarkEnd w:id="126"/>
    <w:bookmarkStart w:name="z130" w:id="127"/>
    <w:p>
      <w:pPr>
        <w:spacing w:after="0"/>
        <w:ind w:left="0"/>
        <w:jc w:val="both"/>
      </w:pPr>
      <w:r>
        <w:rPr>
          <w:rFonts w:ascii="Times New Roman"/>
          <w:b w:val="false"/>
          <w:i w:val="false"/>
          <w:color w:val="000000"/>
          <w:sz w:val="28"/>
        </w:rPr>
        <w:t>
      51. Имя, отчество (при указании в документах, удостоверяющих личность), фамилия усыновленного (удочеренного) ребенка, а также данные о его родителях вносятся в соответствии с решением суда об усыновлении (удочерении).</w:t>
      </w:r>
    </w:p>
    <w:bookmarkEnd w:id="127"/>
    <w:bookmarkStart w:name="z131" w:id="128"/>
    <w:p>
      <w:pPr>
        <w:spacing w:after="0"/>
        <w:ind w:left="0"/>
        <w:jc w:val="both"/>
      </w:pPr>
      <w:r>
        <w:rPr>
          <w:rFonts w:ascii="Times New Roman"/>
          <w:b w:val="false"/>
          <w:i w:val="false"/>
          <w:color w:val="000000"/>
          <w:sz w:val="28"/>
        </w:rPr>
        <w:t>
      52. Если сведения об усыновленном (удочеренной) или об усыновителях, указанных в их документах, удостоверяющих личность, в свидетельстве о рождении ребенка и в решении суда об усыновлении (удочерении) не соответствуют друг другу, то внесение изменений, дополнений в актовую запись о государственной регистрации рождения в связи с усыновлением (удочерением) откладывается до уточнения этих сведений.</w:t>
      </w:r>
    </w:p>
    <w:bookmarkEnd w:id="128"/>
    <w:bookmarkStart w:name="z132" w:id="129"/>
    <w:p>
      <w:pPr>
        <w:spacing w:after="0"/>
        <w:ind w:left="0"/>
        <w:jc w:val="both"/>
      </w:pPr>
      <w:r>
        <w:rPr>
          <w:rFonts w:ascii="Times New Roman"/>
          <w:b w:val="false"/>
          <w:i w:val="false"/>
          <w:color w:val="000000"/>
          <w:sz w:val="28"/>
        </w:rPr>
        <w:t>
      53. Если в решении суда об усыновлении (удочерении) не указано об изменениях имени, отчества, фамилии, места и даты рождения, усыновленного (удочеренной) и внесение усыновителей в качестве родителей, то, в актовую запись о рождении усыновленного (удочеренной) вносятся сведения о соответствующем решении суда.</w:t>
      </w:r>
    </w:p>
    <w:bookmarkEnd w:id="129"/>
    <w:bookmarkStart w:name="z133" w:id="130"/>
    <w:p>
      <w:pPr>
        <w:spacing w:after="0"/>
        <w:ind w:left="0"/>
        <w:jc w:val="both"/>
      </w:pPr>
      <w:r>
        <w:rPr>
          <w:rFonts w:ascii="Times New Roman"/>
          <w:b w:val="false"/>
          <w:i w:val="false"/>
          <w:color w:val="000000"/>
          <w:sz w:val="28"/>
        </w:rPr>
        <w:t>
      Если по решению суда об усыновлении (удочерении) изменяются персональные данные, дата и/или место рождения ребенка, то восстанавливается актовая запись о рождении и формируется новый ИИН.</w:t>
      </w:r>
    </w:p>
    <w:bookmarkEnd w:id="130"/>
    <w:bookmarkStart w:name="z134" w:id="131"/>
    <w:p>
      <w:pPr>
        <w:spacing w:after="0"/>
        <w:ind w:left="0"/>
        <w:jc w:val="both"/>
      </w:pPr>
      <w:r>
        <w:rPr>
          <w:rFonts w:ascii="Times New Roman"/>
          <w:b w:val="false"/>
          <w:i w:val="false"/>
          <w:color w:val="000000"/>
          <w:sz w:val="28"/>
        </w:rPr>
        <w:t>
      54. Если в качестве родителей усыновленного (удочеренной) ребенка по решению суда записываются усыновители, однако персональные данные ребенка не изменяются, то при выдаче свидетельства о рождении ребенка, изменяются только сведения в графе родители.</w:t>
      </w:r>
    </w:p>
    <w:bookmarkEnd w:id="131"/>
    <w:bookmarkStart w:name="z135" w:id="132"/>
    <w:p>
      <w:pPr>
        <w:spacing w:after="0"/>
        <w:ind w:left="0"/>
        <w:jc w:val="both"/>
      </w:pPr>
      <w:r>
        <w:rPr>
          <w:rFonts w:ascii="Times New Roman"/>
          <w:b w:val="false"/>
          <w:i w:val="false"/>
          <w:color w:val="000000"/>
          <w:sz w:val="28"/>
        </w:rPr>
        <w:t>
      55. В том случае, когда усыновителем (удочерителем) является только женщина (мужчина) и в решении суда об усыновлении (удочерении) указано, что за отцом (матерью) ребенка сохраняются права и обязанности в отношении этого ребенка, сведения об отце (матери) в записи акта о рождении вносятся согласно первичной актовой записи.</w:t>
      </w:r>
    </w:p>
    <w:bookmarkEnd w:id="132"/>
    <w:bookmarkStart w:name="z136" w:id="133"/>
    <w:p>
      <w:pPr>
        <w:spacing w:after="0"/>
        <w:ind w:left="0"/>
        <w:jc w:val="both"/>
      </w:pPr>
      <w:r>
        <w:rPr>
          <w:rFonts w:ascii="Times New Roman"/>
          <w:b w:val="false"/>
          <w:i w:val="false"/>
          <w:color w:val="000000"/>
          <w:sz w:val="28"/>
        </w:rPr>
        <w:t xml:space="preserve">
      56. Если же за отцом ребенка не сохраняются его права и обязанности, либо сведения об отце в записи акта о рождении отсутствуют, то по письменному заявлению усыновительницы (удочерительницы) сведения об отце указываются регистрирующим органом в порядке, предусмотренном подпунктом 2) пункта 4 </w:t>
      </w:r>
      <w:r>
        <w:rPr>
          <w:rFonts w:ascii="Times New Roman"/>
          <w:b w:val="false"/>
          <w:i w:val="false"/>
          <w:color w:val="000000"/>
          <w:sz w:val="28"/>
        </w:rPr>
        <w:t>статьи 192</w:t>
      </w:r>
      <w:r>
        <w:rPr>
          <w:rFonts w:ascii="Times New Roman"/>
          <w:b w:val="false"/>
          <w:i w:val="false"/>
          <w:color w:val="000000"/>
          <w:sz w:val="28"/>
        </w:rPr>
        <w:t xml:space="preserve"> Кодекса.</w:t>
      </w:r>
    </w:p>
    <w:bookmarkEnd w:id="133"/>
    <w:bookmarkStart w:name="z137" w:id="134"/>
    <w:p>
      <w:pPr>
        <w:spacing w:after="0"/>
        <w:ind w:left="0"/>
        <w:jc w:val="both"/>
      </w:pPr>
      <w:r>
        <w:rPr>
          <w:rFonts w:ascii="Times New Roman"/>
          <w:b w:val="false"/>
          <w:i w:val="false"/>
          <w:color w:val="000000"/>
          <w:sz w:val="28"/>
        </w:rPr>
        <w:t>
      57. Когда за матерью ребенка не сохраняются ее права и обязанности, или же в первичной актовой записи сведения о матери в запись акта о рождении ребенка были внесены, то эти сведения в восстановленной актовой записи о рождении могут быть регистрирующим органом изменены по письменному заявлению усыновителя (удочерителя), который в соответствии с решением суда записывается отцом ребенка. В таких случаях фамилия матери записывается по фамилии усыновителя (удочерителя), а ее имя, отчество и национальность - по его указанию без составления заключения.</w:t>
      </w:r>
    </w:p>
    <w:bookmarkEnd w:id="134"/>
    <w:bookmarkStart w:name="z138" w:id="135"/>
    <w:p>
      <w:pPr>
        <w:spacing w:after="0"/>
        <w:ind w:left="0"/>
        <w:jc w:val="both"/>
      </w:pPr>
      <w:r>
        <w:rPr>
          <w:rFonts w:ascii="Times New Roman"/>
          <w:b w:val="false"/>
          <w:i w:val="false"/>
          <w:color w:val="000000"/>
          <w:sz w:val="28"/>
        </w:rPr>
        <w:t xml:space="preserve">
      58. Регистрирующий орган при внесении изменений, дополнений в актовую запись о государственной регистрации рождения в связи с усыновлением (удочерением) ребенка женщины, не состоявшей в браке (супружестве), которая записывается матерью ребенка, выдает справку о рождении в письменной форме согласно </w:t>
      </w:r>
      <w:r>
        <w:rPr>
          <w:rFonts w:ascii="Times New Roman"/>
          <w:b w:val="false"/>
          <w:i w:val="false"/>
          <w:color w:val="000000"/>
          <w:sz w:val="28"/>
        </w:rPr>
        <w:t>приложению 11</w:t>
      </w:r>
      <w:r>
        <w:rPr>
          <w:rFonts w:ascii="Times New Roman"/>
          <w:b w:val="false"/>
          <w:i w:val="false"/>
          <w:color w:val="000000"/>
          <w:sz w:val="28"/>
        </w:rPr>
        <w:t xml:space="preserve"> к настоящим Правилам, либо в электронном виде.</w:t>
      </w:r>
    </w:p>
    <w:bookmarkEnd w:id="135"/>
    <w:bookmarkStart w:name="z139" w:id="136"/>
    <w:p>
      <w:pPr>
        <w:spacing w:after="0"/>
        <w:ind w:left="0"/>
        <w:jc w:val="both"/>
      </w:pPr>
      <w:r>
        <w:rPr>
          <w:rFonts w:ascii="Times New Roman"/>
          <w:b w:val="false"/>
          <w:i w:val="false"/>
          <w:color w:val="000000"/>
          <w:sz w:val="28"/>
        </w:rPr>
        <w:t>
      59. В восстановленной актовой записи о рождении в графе "Для отметок" указываются решение суда об усыновлении (наименование суда, дата вынесения и вступления в законную силу решения суда).</w:t>
      </w:r>
    </w:p>
    <w:bookmarkEnd w:id="136"/>
    <w:bookmarkStart w:name="z140" w:id="137"/>
    <w:p>
      <w:pPr>
        <w:spacing w:after="0"/>
        <w:ind w:left="0"/>
        <w:jc w:val="both"/>
      </w:pPr>
      <w:r>
        <w:rPr>
          <w:rFonts w:ascii="Times New Roman"/>
          <w:b w:val="false"/>
          <w:i w:val="false"/>
          <w:color w:val="000000"/>
          <w:sz w:val="28"/>
        </w:rPr>
        <w:t>
      60. Усыновителям выдается новое свидетельство о рождении усыновленного (удочеренной), а прежнее свидетельство аннулируется.</w:t>
      </w:r>
    </w:p>
    <w:bookmarkEnd w:id="137"/>
    <w:bookmarkStart w:name="z141" w:id="138"/>
    <w:p>
      <w:pPr>
        <w:spacing w:after="0"/>
        <w:ind w:left="0"/>
        <w:jc w:val="both"/>
      </w:pPr>
      <w:r>
        <w:rPr>
          <w:rFonts w:ascii="Times New Roman"/>
          <w:b w:val="false"/>
          <w:i w:val="false"/>
          <w:color w:val="000000"/>
          <w:sz w:val="28"/>
        </w:rPr>
        <w:t>
      61. В случае вынесения судом в дополнение к ранее вынесенному решению об усыновлении (удочерении) нового дополнительного решения, согласно которому, усыновители записываются в качестве родителей усыновленного (удочеренной), либо изменяются имя, отчество, фамилия ребенка, дата и место его рождения, регистрирующий орган производит изменения в ранее составленной актовой записи о рождении усыновленного (удочеренной).</w:t>
      </w:r>
    </w:p>
    <w:bookmarkEnd w:id="138"/>
    <w:bookmarkStart w:name="z142" w:id="139"/>
    <w:p>
      <w:pPr>
        <w:spacing w:after="0"/>
        <w:ind w:left="0"/>
        <w:jc w:val="both"/>
      </w:pPr>
      <w:r>
        <w:rPr>
          <w:rFonts w:ascii="Times New Roman"/>
          <w:b w:val="false"/>
          <w:i w:val="false"/>
          <w:color w:val="000000"/>
          <w:sz w:val="28"/>
        </w:rPr>
        <w:t>
      62. Признание усыновления (удочерения) недействительным, а также отмена усыновления (удочерения) производятся только в судебном порядке.</w:t>
      </w:r>
    </w:p>
    <w:bookmarkEnd w:id="139"/>
    <w:bookmarkStart w:name="z143" w:id="140"/>
    <w:p>
      <w:pPr>
        <w:spacing w:after="0"/>
        <w:ind w:left="0"/>
        <w:jc w:val="both"/>
      </w:pPr>
      <w:r>
        <w:rPr>
          <w:rFonts w:ascii="Times New Roman"/>
          <w:b w:val="false"/>
          <w:i w:val="false"/>
          <w:color w:val="000000"/>
          <w:sz w:val="28"/>
        </w:rPr>
        <w:t>
      63. При поступлении в регистрирующий орган копии решения суда о признании усыновления (удочерения) недействительным, восстановленная запись акта о рождении аннулируется путем проставления об этом отметки "Запись аннулирована".</w:t>
      </w:r>
    </w:p>
    <w:bookmarkEnd w:id="140"/>
    <w:bookmarkStart w:name="z144" w:id="141"/>
    <w:p>
      <w:pPr>
        <w:spacing w:after="0"/>
        <w:ind w:left="0"/>
        <w:jc w:val="both"/>
      </w:pPr>
      <w:r>
        <w:rPr>
          <w:rFonts w:ascii="Times New Roman"/>
          <w:b w:val="false"/>
          <w:i w:val="false"/>
          <w:color w:val="000000"/>
          <w:sz w:val="28"/>
        </w:rPr>
        <w:t>
      64. В случае признания усыновления (удочерения) недействительным, регистрирующим органом принимаются меры по восстановлению в Национальном реестре идентификационных номеров первичного ИИН ребенка.</w:t>
      </w:r>
    </w:p>
    <w:bookmarkEnd w:id="141"/>
    <w:bookmarkStart w:name="z145" w:id="142"/>
    <w:p>
      <w:pPr>
        <w:spacing w:after="0"/>
        <w:ind w:left="0"/>
        <w:jc w:val="left"/>
      </w:pPr>
      <w:r>
        <w:rPr>
          <w:rFonts w:ascii="Times New Roman"/>
          <w:b/>
          <w:i w:val="false"/>
          <w:color w:val="000000"/>
        </w:rPr>
        <w:t xml:space="preserve"> Глава 3. Порядок государственной регистрации заключения брака (супружества)</w:t>
      </w:r>
    </w:p>
    <w:bookmarkEnd w:id="142"/>
    <w:bookmarkStart w:name="z146" w:id="143"/>
    <w:p>
      <w:pPr>
        <w:spacing w:after="0"/>
        <w:ind w:left="0"/>
        <w:jc w:val="both"/>
      </w:pPr>
      <w:r>
        <w:rPr>
          <w:rFonts w:ascii="Times New Roman"/>
          <w:b w:val="false"/>
          <w:i w:val="false"/>
          <w:color w:val="000000"/>
          <w:sz w:val="28"/>
        </w:rPr>
        <w:t xml:space="preserve">
      65.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"Регистрация заключения брака (супружества), в том числе внесение изменений, дополнений и исправлений в записи актов гражданского состояния" (далее – стандарт о заключении брака) согласно </w:t>
      </w:r>
      <w:r>
        <w:rPr>
          <w:rFonts w:ascii="Times New Roman"/>
          <w:b w:val="false"/>
          <w:i w:val="false"/>
          <w:color w:val="000000"/>
          <w:sz w:val="28"/>
        </w:rPr>
        <w:t>приложению 13</w:t>
      </w:r>
      <w:r>
        <w:rPr>
          <w:rFonts w:ascii="Times New Roman"/>
          <w:b w:val="false"/>
          <w:i w:val="false"/>
          <w:color w:val="000000"/>
          <w:sz w:val="28"/>
        </w:rPr>
        <w:t xml:space="preserve"> к настоящим Правилам.</w:t>
      </w:r>
    </w:p>
    <w:bookmarkEnd w:id="143"/>
    <w:bookmarkStart w:name="z147" w:id="144"/>
    <w:p>
      <w:pPr>
        <w:spacing w:after="0"/>
        <w:ind w:left="0"/>
        <w:jc w:val="both"/>
      </w:pPr>
      <w:r>
        <w:rPr>
          <w:rFonts w:ascii="Times New Roman"/>
          <w:b w:val="false"/>
          <w:i w:val="false"/>
          <w:color w:val="000000"/>
          <w:sz w:val="28"/>
        </w:rPr>
        <w:t xml:space="preserve">
      66. Для государственной регистрации заключения брака (супружества) заявители обращаются в любой регистрирующий орган, МИО районов в городе, городов районного значения, акимы поселков, сел, сельских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14</w:t>
      </w:r>
      <w:r>
        <w:rPr>
          <w:rFonts w:ascii="Times New Roman"/>
          <w:b w:val="false"/>
          <w:i w:val="false"/>
          <w:color w:val="000000"/>
          <w:sz w:val="28"/>
        </w:rPr>
        <w:t xml:space="preserve"> к настоящим Правилам с приложением документов указанных в пункте 8 стандарта о заключении брака.</w:t>
      </w:r>
    </w:p>
    <w:bookmarkEnd w:id="144"/>
    <w:bookmarkStart w:name="z148" w:id="145"/>
    <w:p>
      <w:pPr>
        <w:spacing w:after="0"/>
        <w:ind w:left="0"/>
        <w:jc w:val="both"/>
      </w:pPr>
      <w:r>
        <w:rPr>
          <w:rFonts w:ascii="Times New Roman"/>
          <w:b w:val="false"/>
          <w:i w:val="false"/>
          <w:color w:val="000000"/>
          <w:sz w:val="28"/>
        </w:rPr>
        <w:t>
      Заявление о заключении брака (супружество) заполняется каждым заявителем собственноручно в письменном виде или подписывется электронно-цифровой подписью (далее – ЭЦП) лицами, вступающими в брак в электронном виде при подаче заявления посредством портала.</w:t>
      </w:r>
    </w:p>
    <w:bookmarkEnd w:id="145"/>
    <w:bookmarkStart w:name="z149" w:id="146"/>
    <w:p>
      <w:pPr>
        <w:spacing w:after="0"/>
        <w:ind w:left="0"/>
        <w:jc w:val="both"/>
      </w:pPr>
      <w:r>
        <w:rPr>
          <w:rFonts w:ascii="Times New Roman"/>
          <w:b w:val="false"/>
          <w:i w:val="false"/>
          <w:color w:val="000000"/>
          <w:sz w:val="28"/>
        </w:rPr>
        <w:t>
      67. При приеме заявления, регистрирующий орган разъясняет лицам, желающим заключить брак (супружество), порядок и условия его регистрации, их права и обязанности как будущих супругов и родителей, о праве проведения по обоюдному согласию медицинского обследования, а также, о праве заключения брачного договора, определяющего имущественные права и обязанности супругов в браке (супружестве) и в случае его расторжения.</w:t>
      </w:r>
    </w:p>
    <w:bookmarkEnd w:id="146"/>
    <w:bookmarkStart w:name="z150" w:id="147"/>
    <w:p>
      <w:pPr>
        <w:spacing w:after="0"/>
        <w:ind w:left="0"/>
        <w:jc w:val="both"/>
      </w:pPr>
      <w:r>
        <w:rPr>
          <w:rFonts w:ascii="Times New Roman"/>
          <w:b w:val="false"/>
          <w:i w:val="false"/>
          <w:color w:val="000000"/>
          <w:sz w:val="28"/>
        </w:rPr>
        <w:t>
      68. Лица, состоявшие ранее в зарегистрированном браке (супружестве), представляют регистрирующему органу сведения о заключении предыдущего брака (дату и место регистрации), на котором имеется отметка о его прекращении.</w:t>
      </w:r>
    </w:p>
    <w:bookmarkEnd w:id="147"/>
    <w:bookmarkStart w:name="z151" w:id="148"/>
    <w:p>
      <w:pPr>
        <w:spacing w:after="0"/>
        <w:ind w:left="0"/>
        <w:jc w:val="both"/>
      </w:pPr>
      <w:r>
        <w:rPr>
          <w:rFonts w:ascii="Times New Roman"/>
          <w:b w:val="false"/>
          <w:i w:val="false"/>
          <w:color w:val="000000"/>
          <w:sz w:val="28"/>
        </w:rPr>
        <w:t>
      В случае отсутствия соответствующей отметки о прекращении предыдущего брака (супружества) лица, желающие вступить в брак (супружестве) сообщают регистрирующему органу сведения о прекращении предыдущего брака: об актовой записи о расторжении брака (супружества), смерти супруга (дату и место регистрации) или о решении суда о расторжении брака (супружества), решении суда о признании брака недействительным, объявления одного из супругов умершим или признания безвестно отсутствующим с отметкой о вступлении в законную силу (дата и место вынесения решения, дата вступления в законную силу) зарегистрированных (вынесенных) на территории Республики Казахстан.</w:t>
      </w:r>
    </w:p>
    <w:bookmarkEnd w:id="148"/>
    <w:bookmarkStart w:name="z152" w:id="149"/>
    <w:p>
      <w:pPr>
        <w:spacing w:after="0"/>
        <w:ind w:left="0"/>
        <w:jc w:val="both"/>
      </w:pPr>
      <w:r>
        <w:rPr>
          <w:rFonts w:ascii="Times New Roman"/>
          <w:b w:val="false"/>
          <w:i w:val="false"/>
          <w:color w:val="000000"/>
          <w:sz w:val="28"/>
        </w:rPr>
        <w:t>
      Получив соответствующую информацию сотрудник регистрирующего органа, производит проверку в архиве регистрирующего органа на наличие актовых записей о заключении, расторжении брака (супружества), смерти супруга в ИС ЗАГС, либо на наличие отметки о расторжении брака на основании решения суда в актовой записи о заключении брака.</w:t>
      </w:r>
    </w:p>
    <w:bookmarkEnd w:id="149"/>
    <w:bookmarkStart w:name="z153" w:id="150"/>
    <w:p>
      <w:pPr>
        <w:spacing w:after="0"/>
        <w:ind w:left="0"/>
        <w:jc w:val="both"/>
      </w:pPr>
      <w:r>
        <w:rPr>
          <w:rFonts w:ascii="Times New Roman"/>
          <w:b w:val="false"/>
          <w:i w:val="false"/>
          <w:color w:val="000000"/>
          <w:sz w:val="28"/>
        </w:rPr>
        <w:t>
      При прекращении или расторжении предыдущего брака (супружества) за пределами Республики Казахстан услугополучатель представляет документы подтверждающие факт прекращения или расторжения предыдущего брака, согласно перечню, предусмотренному в пункте 8 стандарта о заключении брака.</w:t>
      </w:r>
    </w:p>
    <w:bookmarkEnd w:id="150"/>
    <w:bookmarkStart w:name="z154" w:id="151"/>
    <w:p>
      <w:pPr>
        <w:spacing w:after="0"/>
        <w:ind w:left="0"/>
        <w:jc w:val="both"/>
      </w:pPr>
      <w:r>
        <w:rPr>
          <w:rFonts w:ascii="Times New Roman"/>
          <w:b w:val="false"/>
          <w:i w:val="false"/>
          <w:color w:val="000000"/>
          <w:sz w:val="28"/>
        </w:rPr>
        <w:t>
      69. По согласованию с лицами, желающими вступить в брак (супружество), регистрирующий орган назначает дату государственной регистрации брака (супружества), о чем делается отметка на заявлении, а также в журнале учета заявлений. Брак (супружество) регистрируется в присутствии лиц, желающих вступить в брак (супружество) по истечении месячного срока со дня подачи совместного заявления о вступлении в брак (супружество). Течение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w:t>
      </w:r>
    </w:p>
    <w:bookmarkEnd w:id="151"/>
    <w:bookmarkStart w:name="z155" w:id="152"/>
    <w:p>
      <w:pPr>
        <w:spacing w:after="0"/>
        <w:ind w:left="0"/>
        <w:jc w:val="both"/>
      </w:pPr>
      <w:r>
        <w:rPr>
          <w:rFonts w:ascii="Times New Roman"/>
          <w:b w:val="false"/>
          <w:i w:val="false"/>
          <w:color w:val="000000"/>
          <w:sz w:val="28"/>
        </w:rPr>
        <w:t>
      По совместному заявлению лиц, вступающих в брак (супружество), при наличии уважительных причин (беременности, рождении ребенка, непосредственной угрозы жизни одной из сторон и других особых обстоятельств), подтвержденных соответствующими документами (справка врачебно-квалификационной комиссии о беременности, справка о состоянии здоровья, справки, подтверждающие другие особые обстоятельства), начальник регистрирующего органа по месту государственной регистрации заключения брака (супружества) разрешает заключение брака (супружества) до истечения месяца либо увеличивает этот срок, но не более чем на месяц.</w:t>
      </w:r>
    </w:p>
    <w:bookmarkEnd w:id="152"/>
    <w:bookmarkStart w:name="z156" w:id="153"/>
    <w:p>
      <w:pPr>
        <w:spacing w:after="0"/>
        <w:ind w:left="0"/>
        <w:jc w:val="both"/>
      </w:pPr>
      <w:r>
        <w:rPr>
          <w:rFonts w:ascii="Times New Roman"/>
          <w:b w:val="false"/>
          <w:i w:val="false"/>
          <w:color w:val="000000"/>
          <w:sz w:val="28"/>
        </w:rPr>
        <w:t>
      В отдельных случаях увеличение срока ожидания государственной регистрации заключения брака (супружества) возможно по инициативе регистрирующего органа только при наличии обстоятельств, препятствующих государственной регистрации заключения брака (супружества).</w:t>
      </w:r>
    </w:p>
    <w:bookmarkEnd w:id="153"/>
    <w:bookmarkStart w:name="z157" w:id="154"/>
    <w:p>
      <w:pPr>
        <w:spacing w:after="0"/>
        <w:ind w:left="0"/>
        <w:jc w:val="both"/>
      </w:pPr>
      <w:r>
        <w:rPr>
          <w:rFonts w:ascii="Times New Roman"/>
          <w:b w:val="false"/>
          <w:i w:val="false"/>
          <w:color w:val="000000"/>
          <w:sz w:val="28"/>
        </w:rPr>
        <w:t>
      Разрешение о сокращении или об увеличении месячного срока выдается в виде резолюции на заявлении о вступлении в брак (супружество) начальником регистрирующего органа, а в его отсутствие - лицом, исполняющим его обязанности.</w:t>
      </w:r>
    </w:p>
    <w:bookmarkEnd w:id="154"/>
    <w:bookmarkStart w:name="z158" w:id="155"/>
    <w:p>
      <w:pPr>
        <w:spacing w:after="0"/>
        <w:ind w:left="0"/>
        <w:jc w:val="both"/>
      </w:pPr>
      <w:r>
        <w:rPr>
          <w:rFonts w:ascii="Times New Roman"/>
          <w:b w:val="false"/>
          <w:i w:val="false"/>
          <w:color w:val="000000"/>
          <w:sz w:val="28"/>
        </w:rPr>
        <w:t>
      70. Лицам, желающим вступить в брак необходимо явиться в регистрирующий орган с документом, удостоверяющим личность в назначенный день регистрации заключения брака (супружества).</w:t>
      </w:r>
    </w:p>
    <w:bookmarkEnd w:id="155"/>
    <w:bookmarkStart w:name="z159" w:id="156"/>
    <w:p>
      <w:pPr>
        <w:spacing w:after="0"/>
        <w:ind w:left="0"/>
        <w:jc w:val="both"/>
      </w:pPr>
      <w:r>
        <w:rPr>
          <w:rFonts w:ascii="Times New Roman"/>
          <w:b w:val="false"/>
          <w:i w:val="false"/>
          <w:color w:val="000000"/>
          <w:sz w:val="28"/>
        </w:rPr>
        <w:t>
      Если желающие вступить в брак (супружество) по уважительным причинам не могут явиться в регистрирующий орган в установленный день, срок государственной регистрации заключения брака (супружества) по их просьбе переносится на другое время. В случае неявки в назначенный день вступающих в брак (супружество) либо одного из них без уважительных причин и отсутствии заявлении о просьбе с продлением срока регистрации брака (супружества) заявление подлежит аннулированию.</w:t>
      </w:r>
    </w:p>
    <w:bookmarkEnd w:id="156"/>
    <w:bookmarkStart w:name="z160" w:id="157"/>
    <w:p>
      <w:pPr>
        <w:spacing w:after="0"/>
        <w:ind w:left="0"/>
        <w:jc w:val="both"/>
      </w:pPr>
      <w:r>
        <w:rPr>
          <w:rFonts w:ascii="Times New Roman"/>
          <w:b w:val="false"/>
          <w:i w:val="false"/>
          <w:color w:val="000000"/>
          <w:sz w:val="28"/>
        </w:rPr>
        <w:t>
      71. При государственной регистрации заключения брака (супружества) супругу, изъявившему желание изменить добрачную фамилию на фамилию другого супруга, в записи акта о заключении брака (супружества) указывается избранная в качестве общей фамилия.</w:t>
      </w:r>
    </w:p>
    <w:bookmarkEnd w:id="157"/>
    <w:bookmarkStart w:name="z161" w:id="158"/>
    <w:p>
      <w:pPr>
        <w:spacing w:after="0"/>
        <w:ind w:left="0"/>
        <w:jc w:val="both"/>
      </w:pPr>
      <w:r>
        <w:rPr>
          <w:rFonts w:ascii="Times New Roman"/>
          <w:b w:val="false"/>
          <w:i w:val="false"/>
          <w:color w:val="000000"/>
          <w:sz w:val="28"/>
        </w:rPr>
        <w:t>
      Если фамилия супруга или супруги в документе, удостоверяющем личность указана согласно национальным традициям (особенностям), при изменении фамилии на фамилию супруга еҰ (его) в актовой записи о заключении брака (супружества) фамилия определяется согласно правильному написанию фамилии лиц разных национальностей, в соответствии с еҰ (его) полом и сохранением корневой основы фамилии супруга (супруги).</w:t>
      </w:r>
    </w:p>
    <w:bookmarkEnd w:id="158"/>
    <w:bookmarkStart w:name="z162" w:id="159"/>
    <w:p>
      <w:pPr>
        <w:spacing w:after="0"/>
        <w:ind w:left="0"/>
        <w:jc w:val="both"/>
      </w:pPr>
      <w:r>
        <w:rPr>
          <w:rFonts w:ascii="Times New Roman"/>
          <w:b w:val="false"/>
          <w:i w:val="false"/>
          <w:color w:val="000000"/>
          <w:sz w:val="28"/>
        </w:rPr>
        <w:t>
      В случае изменения фамилии при государственной регистрации заключения брака (супружества) гражданину необходимо обменять документы, удостоверяющие личность в месячный срок.</w:t>
      </w:r>
    </w:p>
    <w:bookmarkEnd w:id="159"/>
    <w:bookmarkStart w:name="z163" w:id="160"/>
    <w:p>
      <w:pPr>
        <w:spacing w:after="0"/>
        <w:ind w:left="0"/>
        <w:jc w:val="both"/>
      </w:pPr>
      <w:r>
        <w:rPr>
          <w:rFonts w:ascii="Times New Roman"/>
          <w:b w:val="false"/>
          <w:i w:val="false"/>
          <w:color w:val="000000"/>
          <w:sz w:val="28"/>
        </w:rPr>
        <w:t>
      При изменении фамилии иностранцев, лиц без гражданства при государственной регистрации заключения брака (супружества) сотрудник регистрирующего органа уведомляет о необходимости обмена документа, удостоверяющего его личность, выданный компетентными органами страны, гражданином, которого является иностранец или государства постоянного проживания лица без гражданства в соответствии с законодательством иностранного государства.</w:t>
      </w:r>
    </w:p>
    <w:bookmarkEnd w:id="160"/>
    <w:bookmarkStart w:name="z164" w:id="161"/>
    <w:p>
      <w:pPr>
        <w:spacing w:after="0"/>
        <w:ind w:left="0"/>
        <w:jc w:val="both"/>
      </w:pPr>
      <w:r>
        <w:rPr>
          <w:rFonts w:ascii="Times New Roman"/>
          <w:b w:val="false"/>
          <w:i w:val="false"/>
          <w:color w:val="000000"/>
          <w:sz w:val="28"/>
        </w:rPr>
        <w:t xml:space="preserve">
      72. Государственная регистрация заключения брака (супружества) лиц, не достигших брачного возраста, допускается на основании заключения регистрирующего органа о снижении брачного (супружеского) возраста или отказа, составленного по форме, согласно </w:t>
      </w:r>
      <w:r>
        <w:rPr>
          <w:rFonts w:ascii="Times New Roman"/>
          <w:b w:val="false"/>
          <w:i w:val="false"/>
          <w:color w:val="000000"/>
          <w:sz w:val="28"/>
        </w:rPr>
        <w:t>приложению 15</w:t>
      </w:r>
      <w:r>
        <w:rPr>
          <w:rFonts w:ascii="Times New Roman"/>
          <w:b w:val="false"/>
          <w:i w:val="false"/>
          <w:color w:val="000000"/>
          <w:sz w:val="28"/>
        </w:rPr>
        <w:t xml:space="preserve"> к настоящим Правилам.</w:t>
      </w:r>
    </w:p>
    <w:bookmarkEnd w:id="161"/>
    <w:bookmarkStart w:name="z165" w:id="162"/>
    <w:p>
      <w:pPr>
        <w:spacing w:after="0"/>
        <w:ind w:left="0"/>
        <w:jc w:val="both"/>
      </w:pPr>
      <w:r>
        <w:rPr>
          <w:rFonts w:ascii="Times New Roman"/>
          <w:b w:val="false"/>
          <w:i w:val="false"/>
          <w:color w:val="000000"/>
          <w:sz w:val="28"/>
        </w:rPr>
        <w:t xml:space="preserve">
      Заявление о снижении брачного (супружеского) возраста, по форме, согласно </w:t>
      </w:r>
      <w:r>
        <w:rPr>
          <w:rFonts w:ascii="Times New Roman"/>
          <w:b w:val="false"/>
          <w:i w:val="false"/>
          <w:color w:val="000000"/>
          <w:sz w:val="28"/>
        </w:rPr>
        <w:t>приложению 16</w:t>
      </w:r>
      <w:r>
        <w:rPr>
          <w:rFonts w:ascii="Times New Roman"/>
          <w:b w:val="false"/>
          <w:i w:val="false"/>
          <w:color w:val="000000"/>
          <w:sz w:val="28"/>
        </w:rPr>
        <w:t xml:space="preserve"> к настоящим Правилам подается родителями, либо опекунами (попечителями) с указанием причин, вызывающих необходимость снижения брачного (супружеского) возраста.</w:t>
      </w:r>
    </w:p>
    <w:bookmarkEnd w:id="162"/>
    <w:bookmarkStart w:name="z166" w:id="163"/>
    <w:p>
      <w:pPr>
        <w:spacing w:after="0"/>
        <w:ind w:left="0"/>
        <w:jc w:val="both"/>
      </w:pPr>
      <w:r>
        <w:rPr>
          <w:rFonts w:ascii="Times New Roman"/>
          <w:b w:val="false"/>
          <w:i w:val="false"/>
          <w:color w:val="000000"/>
          <w:sz w:val="28"/>
        </w:rPr>
        <w:t>
      Во всех случаях снижение брачного (супружеского) возраста допускается только с согласия лиц, вступающих в брак (супружество). Брак (супружество) между лицами, не достигшими брачного (супружеского) возраста, разрешается только с согласия родителей либо попечителей.</w:t>
      </w:r>
    </w:p>
    <w:bookmarkEnd w:id="163"/>
    <w:bookmarkStart w:name="z167" w:id="164"/>
    <w:p>
      <w:pPr>
        <w:spacing w:after="0"/>
        <w:ind w:left="0"/>
        <w:jc w:val="both"/>
      </w:pPr>
      <w:r>
        <w:rPr>
          <w:rFonts w:ascii="Times New Roman"/>
          <w:b w:val="false"/>
          <w:i w:val="false"/>
          <w:color w:val="000000"/>
          <w:sz w:val="28"/>
        </w:rPr>
        <w:t>
      К заявлению прилагаются документы, подтверждающие причины снижения брачного (супружеского) возраста (справка врачебно-квалификационной комиссии о беременности). Документы, удостоверяющие личность родителей несовершеннолетнего (их) и самих несовершеннолетних граждан предъявляются для идентификации их личности.</w:t>
      </w:r>
    </w:p>
    <w:bookmarkEnd w:id="164"/>
    <w:bookmarkStart w:name="z168" w:id="165"/>
    <w:p>
      <w:pPr>
        <w:spacing w:after="0"/>
        <w:ind w:left="0"/>
        <w:jc w:val="both"/>
      </w:pPr>
      <w:r>
        <w:rPr>
          <w:rFonts w:ascii="Times New Roman"/>
          <w:b w:val="false"/>
          <w:i w:val="false"/>
          <w:color w:val="000000"/>
          <w:sz w:val="28"/>
        </w:rPr>
        <w:t>
      Сведения, подтверждающие регистрацию актов гражданского состояния в Республике Казахстан (о рождении ребенка, установления отцовства, о рождении несовершеннолетнего родителя, о заключении брака/расторжении брака (супружества) родителей несовершеннолетнего) проверяются в ИС ЗАГС.</w:t>
      </w:r>
    </w:p>
    <w:bookmarkEnd w:id="165"/>
    <w:bookmarkStart w:name="z169" w:id="166"/>
    <w:p>
      <w:pPr>
        <w:spacing w:after="0"/>
        <w:ind w:left="0"/>
        <w:jc w:val="both"/>
      </w:pPr>
      <w:r>
        <w:rPr>
          <w:rFonts w:ascii="Times New Roman"/>
          <w:b w:val="false"/>
          <w:i w:val="false"/>
          <w:color w:val="000000"/>
          <w:sz w:val="28"/>
        </w:rPr>
        <w:t>
      73. По результатам рассмотрения, вышеуказанных документов регистрирующим органом принимается решение о снижении брачного (супружеского) возраста либо об отказе.</w:t>
      </w:r>
    </w:p>
    <w:bookmarkEnd w:id="166"/>
    <w:bookmarkStart w:name="z170" w:id="167"/>
    <w:p>
      <w:pPr>
        <w:spacing w:after="0"/>
        <w:ind w:left="0"/>
        <w:jc w:val="left"/>
      </w:pPr>
      <w:r>
        <w:rPr>
          <w:rFonts w:ascii="Times New Roman"/>
          <w:b/>
          <w:i w:val="false"/>
          <w:color w:val="000000"/>
        </w:rPr>
        <w:t xml:space="preserve"> Глава 4. Порядок государственной регистрации расторжения брака (супружества)</w:t>
      </w:r>
    </w:p>
    <w:bookmarkEnd w:id="167"/>
    <w:bookmarkStart w:name="z171" w:id="168"/>
    <w:p>
      <w:pPr>
        <w:spacing w:after="0"/>
        <w:ind w:left="0"/>
        <w:jc w:val="both"/>
      </w:pPr>
      <w:r>
        <w:rPr>
          <w:rFonts w:ascii="Times New Roman"/>
          <w:b w:val="false"/>
          <w:i w:val="false"/>
          <w:color w:val="000000"/>
          <w:sz w:val="28"/>
        </w:rPr>
        <w:t xml:space="preserve">
      74.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"Регистрация расторжения брака (супружества), в том числе внесение изменений, дополнений и исправлений в записи актов гражданского состояния" (далее – стандарт о расторжении брака(супружества)) согласно </w:t>
      </w:r>
      <w:r>
        <w:rPr>
          <w:rFonts w:ascii="Times New Roman"/>
          <w:b w:val="false"/>
          <w:i w:val="false"/>
          <w:color w:val="000000"/>
          <w:sz w:val="28"/>
        </w:rPr>
        <w:t>приложению 17</w:t>
      </w:r>
      <w:r>
        <w:rPr>
          <w:rFonts w:ascii="Times New Roman"/>
          <w:b w:val="false"/>
          <w:i w:val="false"/>
          <w:color w:val="000000"/>
          <w:sz w:val="28"/>
        </w:rPr>
        <w:t xml:space="preserve"> к настоящим Правилам.</w:t>
      </w:r>
    </w:p>
    <w:bookmarkEnd w:id="168"/>
    <w:bookmarkStart w:name="z172" w:id="169"/>
    <w:p>
      <w:pPr>
        <w:spacing w:after="0"/>
        <w:ind w:left="0"/>
        <w:jc w:val="both"/>
      </w:pPr>
      <w:r>
        <w:rPr>
          <w:rFonts w:ascii="Times New Roman"/>
          <w:b w:val="false"/>
          <w:i w:val="false"/>
          <w:color w:val="000000"/>
          <w:sz w:val="28"/>
        </w:rPr>
        <w:t xml:space="preserve">
      75. Для государственной регистрации расторжения брака (супружества) по взаимному согласию супругов, не имеющих общих несовершеннолетних детей и отсутствии имущественных споров и иных претензий к друг другу заявители обращаются с заявлением о расторжении брака (супружества) в любой регистрирующий орган, МИО районов в городе, городов районного значения, акимы поселков, сел, сельских округов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18</w:t>
      </w:r>
      <w:r>
        <w:rPr>
          <w:rFonts w:ascii="Times New Roman"/>
          <w:b w:val="false"/>
          <w:i w:val="false"/>
          <w:color w:val="000000"/>
          <w:sz w:val="28"/>
        </w:rPr>
        <w:t xml:space="preserve"> к настоящим Правилам с приложением документов указанных в пункте 8 стандарта о расторжении брака (супружества).</w:t>
      </w:r>
    </w:p>
    <w:bookmarkEnd w:id="169"/>
    <w:bookmarkStart w:name="z173" w:id="170"/>
    <w:p>
      <w:pPr>
        <w:spacing w:after="0"/>
        <w:ind w:left="0"/>
        <w:jc w:val="both"/>
      </w:pPr>
      <w:r>
        <w:rPr>
          <w:rFonts w:ascii="Times New Roman"/>
          <w:b w:val="false"/>
          <w:i w:val="false"/>
          <w:color w:val="000000"/>
          <w:sz w:val="28"/>
        </w:rPr>
        <w:t>
      76. В заявлении о расторжении брака (супружества) супруги подтверждают свое взаимное согласие на расторжение брака (супружества) и отсутствие у них несовершеннолетних детей. Данные подтверждаются также подписями супругов в записи акта о расторжении брака (супружества).</w:t>
      </w:r>
    </w:p>
    <w:bookmarkEnd w:id="170"/>
    <w:bookmarkStart w:name="z174" w:id="171"/>
    <w:p>
      <w:pPr>
        <w:spacing w:after="0"/>
        <w:ind w:left="0"/>
        <w:jc w:val="both"/>
      </w:pPr>
      <w:r>
        <w:rPr>
          <w:rFonts w:ascii="Times New Roman"/>
          <w:b w:val="false"/>
          <w:i w:val="false"/>
          <w:color w:val="000000"/>
          <w:sz w:val="28"/>
        </w:rPr>
        <w:t>
      Государственная регистрация расторжения брака (супружества) производится регистрирующим органом при личном присутствии расторгающих брак (супружество) по истечении месячного срока со дня подачи совместного заявления о расторжении брака (супружества).</w:t>
      </w:r>
    </w:p>
    <w:bookmarkEnd w:id="171"/>
    <w:bookmarkStart w:name="z175" w:id="172"/>
    <w:p>
      <w:pPr>
        <w:spacing w:after="0"/>
        <w:ind w:left="0"/>
        <w:jc w:val="both"/>
      </w:pPr>
      <w:r>
        <w:rPr>
          <w:rFonts w:ascii="Times New Roman"/>
          <w:b w:val="false"/>
          <w:i w:val="false"/>
          <w:color w:val="000000"/>
          <w:sz w:val="28"/>
        </w:rPr>
        <w:t>
      Течение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 Месячный срок не может быть сокращен.</w:t>
      </w:r>
    </w:p>
    <w:bookmarkEnd w:id="172"/>
    <w:bookmarkStart w:name="z176" w:id="173"/>
    <w:p>
      <w:pPr>
        <w:spacing w:after="0"/>
        <w:ind w:left="0"/>
        <w:jc w:val="both"/>
      </w:pPr>
      <w:r>
        <w:rPr>
          <w:rFonts w:ascii="Times New Roman"/>
          <w:b w:val="false"/>
          <w:i w:val="false"/>
          <w:color w:val="000000"/>
          <w:sz w:val="28"/>
        </w:rPr>
        <w:t>
      Супругам, желающим расторгнут брак (супружество) необходимо явиться в регистрирующий орган с документом, удостоверяющим личность в назначенный день регистрации расторжения брака (супружества). По результатам проведенной проверки должностное лицо вносит данные в ИС ЗАГС по истечении 1 (одного) месяца со дня подачи заявления в присутствии обоих супругов.</w:t>
      </w:r>
    </w:p>
    <w:bookmarkEnd w:id="173"/>
    <w:bookmarkStart w:name="z177" w:id="174"/>
    <w:p>
      <w:pPr>
        <w:spacing w:after="0"/>
        <w:ind w:left="0"/>
        <w:jc w:val="both"/>
      </w:pPr>
      <w:r>
        <w:rPr>
          <w:rFonts w:ascii="Times New Roman"/>
          <w:b w:val="false"/>
          <w:i w:val="false"/>
          <w:color w:val="000000"/>
          <w:sz w:val="28"/>
        </w:rPr>
        <w:t>
      Если супруги не могут явиться в регистрирующий орган для государственной регистрации расторжения брака (супружества) в установленный им день, они могут повторно обратиться с заявлением о расторжении брака (супружества) в регистрирующий орган, который снова назначает месячный срок для государственной регистрации расторжения брака (супружества).</w:t>
      </w:r>
    </w:p>
    <w:bookmarkEnd w:id="174"/>
    <w:bookmarkStart w:name="z178" w:id="175"/>
    <w:p>
      <w:pPr>
        <w:spacing w:after="0"/>
        <w:ind w:left="0"/>
        <w:jc w:val="both"/>
      </w:pPr>
      <w:r>
        <w:rPr>
          <w:rFonts w:ascii="Times New Roman"/>
          <w:b w:val="false"/>
          <w:i w:val="false"/>
          <w:color w:val="000000"/>
          <w:sz w:val="28"/>
        </w:rPr>
        <w:t>
      77. Если к моменту подачи заявления у супругов имеются несовершеннолетние дети, спор о разделе имущества, являющегося их общей совместной собственностью, о выплате содержания нетрудоспособному нуждающемуся супругу и иные претензий к друг другу супруги обращаются для расторжения брака (супружества) в суд.</w:t>
      </w:r>
    </w:p>
    <w:bookmarkEnd w:id="175"/>
    <w:bookmarkStart w:name="z179" w:id="176"/>
    <w:p>
      <w:pPr>
        <w:spacing w:after="0"/>
        <w:ind w:left="0"/>
        <w:jc w:val="both"/>
      </w:pPr>
      <w:r>
        <w:rPr>
          <w:rFonts w:ascii="Times New Roman"/>
          <w:b w:val="false"/>
          <w:i w:val="false"/>
          <w:color w:val="000000"/>
          <w:sz w:val="28"/>
        </w:rPr>
        <w:t>
      78. Если один из супругов, несмотря на отсутствие у него возражений своими действиями либо бездействием уклоняется от расторжения брака (супружества) в регистрирующих органах (отказывается подать соответствующее заявление или подав его не желает явиться для регистрации расторжения брака (супружества) в регистрирующий орган) расторжение брака производится в судебном порядке.</w:t>
      </w:r>
    </w:p>
    <w:bookmarkEnd w:id="176"/>
    <w:bookmarkStart w:name="z180" w:id="177"/>
    <w:p>
      <w:pPr>
        <w:spacing w:after="0"/>
        <w:ind w:left="0"/>
        <w:jc w:val="both"/>
      </w:pPr>
      <w:r>
        <w:rPr>
          <w:rFonts w:ascii="Times New Roman"/>
          <w:b w:val="false"/>
          <w:i w:val="false"/>
          <w:color w:val="000000"/>
          <w:sz w:val="28"/>
        </w:rPr>
        <w:t>
      При неявке супруга для расторжения брака (супружества) регистрирующим органом выдается справка для предъявления в суд.</w:t>
      </w:r>
    </w:p>
    <w:bookmarkEnd w:id="177"/>
    <w:bookmarkStart w:name="z181" w:id="178"/>
    <w:p>
      <w:pPr>
        <w:spacing w:after="0"/>
        <w:ind w:left="0"/>
        <w:jc w:val="both"/>
      </w:pPr>
      <w:r>
        <w:rPr>
          <w:rFonts w:ascii="Times New Roman"/>
          <w:b w:val="false"/>
          <w:i w:val="false"/>
          <w:color w:val="000000"/>
          <w:sz w:val="28"/>
        </w:rPr>
        <w:t xml:space="preserve">
      79. Для государственной регистрации расторжения брака (супружества) на основании решения суда о признании супруга безвестно отсутствующим, недееспособным или ограниченно дееспособным, а также приговора суда об осуждении супруга за совершение преступления к лишению свободы на срок не менее трех лет заявитель обращается с заявлением о расторжении брака (супружества) в любой регистрирующий орган, МИО районов в городе, городов районного значения, акимы поселков, сел, сельских округов или Государственную корпорацию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19</w:t>
      </w:r>
      <w:r>
        <w:rPr>
          <w:rFonts w:ascii="Times New Roman"/>
          <w:b w:val="false"/>
          <w:i w:val="false"/>
          <w:color w:val="000000"/>
          <w:sz w:val="28"/>
        </w:rPr>
        <w:t xml:space="preserve"> к настоящим Правилам с приложением документов указанных в пункте 8 стандарта о расторжении брака (супружества).</w:t>
      </w:r>
    </w:p>
    <w:bookmarkEnd w:id="178"/>
    <w:bookmarkStart w:name="z182" w:id="179"/>
    <w:p>
      <w:pPr>
        <w:spacing w:after="0"/>
        <w:ind w:left="0"/>
        <w:jc w:val="both"/>
      </w:pPr>
      <w:r>
        <w:rPr>
          <w:rFonts w:ascii="Times New Roman"/>
          <w:b w:val="false"/>
          <w:i w:val="false"/>
          <w:color w:val="000000"/>
          <w:sz w:val="28"/>
        </w:rPr>
        <w:t>
      80. В случае обращения гражданина Республики Казахстан с вступившим в законную силу решением суда о расторжении брака (супружества), вынесенного за пределами территории Республики Казахстан, имеющего консульскую легализацию либо специальный штамп (апостиль) (не требуется для стран, входящих в Минскую и Кишиневскую конвенции) проставляется отметка о расторжении брака (супружества) на актовой записи о заключении брака (супружества).</w:t>
      </w:r>
    </w:p>
    <w:bookmarkEnd w:id="179"/>
    <w:bookmarkStart w:name="z183" w:id="180"/>
    <w:p>
      <w:pPr>
        <w:spacing w:after="0"/>
        <w:ind w:left="0"/>
        <w:jc w:val="both"/>
      </w:pPr>
      <w:r>
        <w:rPr>
          <w:rFonts w:ascii="Times New Roman"/>
          <w:b w:val="false"/>
          <w:i w:val="false"/>
          <w:color w:val="000000"/>
          <w:sz w:val="28"/>
        </w:rPr>
        <w:t>
      81. В случае, если в отношении одного из супругов произведена государственная регистрация расторжения брака (супружества), то поступившее заявление от другого супруга регистрируется, актовая запись дополняется недостающими сведениями и выдается свидетельство о расторжении брака (супружества).</w:t>
      </w:r>
    </w:p>
    <w:bookmarkEnd w:id="180"/>
    <w:bookmarkStart w:name="z184" w:id="181"/>
    <w:p>
      <w:pPr>
        <w:spacing w:after="0"/>
        <w:ind w:left="0"/>
        <w:jc w:val="both"/>
      </w:pPr>
      <w:r>
        <w:rPr>
          <w:rFonts w:ascii="Times New Roman"/>
          <w:b w:val="false"/>
          <w:i w:val="false"/>
          <w:color w:val="000000"/>
          <w:sz w:val="28"/>
        </w:rPr>
        <w:t>
      82. В случае поступления заявления о государственной регистрации расторжении брака (супружества) с лицом, признанным безвестно отсутствующим, недееспособным или осужденным за совершение преступления к лишению свободы на срок не менее трех лет, регистрирующий орган в недельный срок со дня поступления заявления направляет извещение по месту жительства опекуна недееспособного супруга или по месту содержания осужденного. В течение 45 (сорока пяти) календарных дней со дня получения извещения, опекун недееспособного супруга или осужденный письменно сообщает о наличии либо отсутствии спора по заявлению о расторжении брака (супружества).</w:t>
      </w:r>
    </w:p>
    <w:bookmarkEnd w:id="181"/>
    <w:bookmarkStart w:name="z185" w:id="182"/>
    <w:p>
      <w:pPr>
        <w:spacing w:after="0"/>
        <w:ind w:left="0"/>
        <w:jc w:val="both"/>
      </w:pPr>
      <w:r>
        <w:rPr>
          <w:rFonts w:ascii="Times New Roman"/>
          <w:b w:val="false"/>
          <w:i w:val="false"/>
          <w:color w:val="000000"/>
          <w:sz w:val="28"/>
        </w:rPr>
        <w:t>
      83. Регистрирующий орган сообщает заявителю о направлении соответствующего извещения, а также об установленном сроке для получения ответа на извещение.</w:t>
      </w:r>
    </w:p>
    <w:bookmarkEnd w:id="182"/>
    <w:bookmarkStart w:name="z186" w:id="183"/>
    <w:p>
      <w:pPr>
        <w:spacing w:after="0"/>
        <w:ind w:left="0"/>
        <w:jc w:val="both"/>
      </w:pPr>
      <w:r>
        <w:rPr>
          <w:rFonts w:ascii="Times New Roman"/>
          <w:b w:val="false"/>
          <w:i w:val="false"/>
          <w:color w:val="000000"/>
          <w:sz w:val="28"/>
        </w:rPr>
        <w:t>
      84. При отсутствии ответа на извещение, получение сообщения об отсутствии спора или отказа от расторжения брака (супружества), регистрирующий орган в присутствии заявителя производит государственную регистрацию расторжения брака (супружества) в назначенный день.</w:t>
      </w:r>
    </w:p>
    <w:bookmarkEnd w:id="183"/>
    <w:bookmarkStart w:name="z187" w:id="184"/>
    <w:p>
      <w:pPr>
        <w:spacing w:after="0"/>
        <w:ind w:left="0"/>
        <w:jc w:val="both"/>
      </w:pPr>
      <w:r>
        <w:rPr>
          <w:rFonts w:ascii="Times New Roman"/>
          <w:b w:val="false"/>
          <w:i w:val="false"/>
          <w:color w:val="000000"/>
          <w:sz w:val="28"/>
        </w:rPr>
        <w:t>
      85. По результатам проведенной проверки должностное лицо вносит данные о расторжении брака (супружества) в ИС ЗАГС по истечении 45 (сорока пяти) календарных дней со дня подачи заявления.</w:t>
      </w:r>
    </w:p>
    <w:bookmarkEnd w:id="184"/>
    <w:bookmarkStart w:name="z188" w:id="185"/>
    <w:p>
      <w:pPr>
        <w:spacing w:after="0"/>
        <w:ind w:left="0"/>
        <w:jc w:val="both"/>
      </w:pPr>
      <w:r>
        <w:rPr>
          <w:rFonts w:ascii="Times New Roman"/>
          <w:b w:val="false"/>
          <w:i w:val="false"/>
          <w:color w:val="000000"/>
          <w:sz w:val="28"/>
        </w:rPr>
        <w:t>
      После государственной регистрации расторжения брака (супружества) регистрирующий орган в ИС ЗАГС проставляет отметку о расторжении брака (супружества) в актовой записи о заключении брака (супружества).</w:t>
      </w:r>
    </w:p>
    <w:bookmarkEnd w:id="185"/>
    <w:bookmarkStart w:name="z189" w:id="186"/>
    <w:p>
      <w:pPr>
        <w:spacing w:after="0"/>
        <w:ind w:left="0"/>
        <w:jc w:val="both"/>
      </w:pPr>
      <w:r>
        <w:rPr>
          <w:rFonts w:ascii="Times New Roman"/>
          <w:b w:val="false"/>
          <w:i w:val="false"/>
          <w:color w:val="000000"/>
          <w:sz w:val="28"/>
        </w:rPr>
        <w:t>
      86. Если государственная регистрация расторжения брака (супружества) производится в отношении одного из супругов, то при составлении актовой записи в нее вносятся все необходимые сведения, касающиеся этого супруга.</w:t>
      </w:r>
    </w:p>
    <w:bookmarkEnd w:id="186"/>
    <w:bookmarkStart w:name="z190" w:id="187"/>
    <w:p>
      <w:pPr>
        <w:spacing w:after="0"/>
        <w:ind w:left="0"/>
        <w:jc w:val="both"/>
      </w:pPr>
      <w:r>
        <w:rPr>
          <w:rFonts w:ascii="Times New Roman"/>
          <w:b w:val="false"/>
          <w:i w:val="false"/>
          <w:color w:val="000000"/>
          <w:sz w:val="28"/>
        </w:rPr>
        <w:t>
      В отношении второго супруга указывается имя, отчество (если указана в документах, удостоверяющих личность), фамилия до расторжения брака (супружества) и дата его рождения, а также, иные сведения если производится идентификация по его (еҰ) ИИН.</w:t>
      </w:r>
    </w:p>
    <w:bookmarkEnd w:id="187"/>
    <w:bookmarkStart w:name="z191" w:id="188"/>
    <w:p>
      <w:pPr>
        <w:spacing w:after="0"/>
        <w:ind w:left="0"/>
        <w:jc w:val="both"/>
      </w:pPr>
      <w:r>
        <w:rPr>
          <w:rFonts w:ascii="Times New Roman"/>
          <w:b w:val="false"/>
          <w:i w:val="false"/>
          <w:color w:val="000000"/>
          <w:sz w:val="28"/>
        </w:rPr>
        <w:t>
      В этом случае, в свидетельстве о расторжении брака (супружества) указывается фамилия, присвоенная после расторжения брака (супружества) лишь супругу, зарегистрировавшему расторжение брака (супружества).</w:t>
      </w:r>
    </w:p>
    <w:bookmarkEnd w:id="188"/>
    <w:bookmarkStart w:name="z192" w:id="189"/>
    <w:p>
      <w:pPr>
        <w:spacing w:after="0"/>
        <w:ind w:left="0"/>
        <w:jc w:val="both"/>
      </w:pPr>
      <w:r>
        <w:rPr>
          <w:rFonts w:ascii="Times New Roman"/>
          <w:b w:val="false"/>
          <w:i w:val="false"/>
          <w:color w:val="000000"/>
          <w:sz w:val="28"/>
        </w:rPr>
        <w:t>
      87. При поступлении заявления о расторжении брака (супружества) от опекуна лица признанного недееспособным, ограниченно дееспособным или лица осужденного за совершение преступления к лишению свободы на срок не менее трех лет актовая запись о расторжении брака (супружества) зарегистрированная по заявлению о расторжении брака (супружества) его (еҰ) супруга дополняется недостающими сведениями, выписывается свидетельство о расторжении брака (супружества) и направляется опекуну или в учреждение по месту содержания осужденного.</w:t>
      </w:r>
    </w:p>
    <w:bookmarkEnd w:id="189"/>
    <w:bookmarkStart w:name="z193" w:id="190"/>
    <w:p>
      <w:pPr>
        <w:spacing w:after="0"/>
        <w:ind w:left="0"/>
        <w:jc w:val="both"/>
      </w:pPr>
      <w:r>
        <w:rPr>
          <w:rFonts w:ascii="Times New Roman"/>
          <w:b w:val="false"/>
          <w:i w:val="false"/>
          <w:color w:val="000000"/>
          <w:sz w:val="28"/>
        </w:rPr>
        <w:t>
      При отсутствии актовой записи о расторжении брака (супружества) опекун лица признанного недееспособным, ограниченно дееспособным или лица осужденного за совершение преступления к лишению свободы на срок не менее трех лет для расторжения брака (супружества) обращается в суд.</w:t>
      </w:r>
    </w:p>
    <w:bookmarkEnd w:id="190"/>
    <w:bookmarkStart w:name="z194" w:id="191"/>
    <w:p>
      <w:pPr>
        <w:spacing w:after="0"/>
        <w:ind w:left="0"/>
        <w:jc w:val="both"/>
      </w:pPr>
      <w:r>
        <w:rPr>
          <w:rFonts w:ascii="Times New Roman"/>
          <w:b w:val="false"/>
          <w:i w:val="false"/>
          <w:color w:val="000000"/>
          <w:sz w:val="28"/>
        </w:rPr>
        <w:t>
      88. На основании решения суда о расторжения брака (супружества) вынесенные после 10 декабря 2019 года (дата внесения изменений в Кодекс) актовая запись о расторжении брака (супружества) не регистрируется, проставляется отметка о расторжении брака (супружества) в актовой записи о заключении брака (супружества) (если она не проставилась в автомотическом порядке).</w:t>
      </w:r>
    </w:p>
    <w:bookmarkEnd w:id="191"/>
    <w:bookmarkStart w:name="z195" w:id="192"/>
    <w:p>
      <w:pPr>
        <w:spacing w:after="0"/>
        <w:ind w:left="0"/>
        <w:jc w:val="both"/>
      </w:pPr>
      <w:r>
        <w:rPr>
          <w:rFonts w:ascii="Times New Roman"/>
          <w:b w:val="false"/>
          <w:i w:val="false"/>
          <w:color w:val="000000"/>
          <w:sz w:val="28"/>
        </w:rPr>
        <w:t>
      На основании решения суда о расторжении брака (супружества) вынесенные до 10 декабря 2019 года любым регистрирующим органом регистрируется актовая запись о расторжении брака (супружества), либо дополняется существующая актовая запись о расторжении брака (супружества) и обязательно проставляется отметка о расторжении брака (супружества) в актовой записи о заключении брака (супружества).</w:t>
      </w:r>
    </w:p>
    <w:bookmarkEnd w:id="192"/>
    <w:bookmarkStart w:name="z196" w:id="193"/>
    <w:p>
      <w:pPr>
        <w:spacing w:after="0"/>
        <w:ind w:left="0"/>
        <w:jc w:val="both"/>
      </w:pPr>
      <w:r>
        <w:rPr>
          <w:rFonts w:ascii="Times New Roman"/>
          <w:b w:val="false"/>
          <w:i w:val="false"/>
          <w:color w:val="000000"/>
          <w:sz w:val="28"/>
        </w:rPr>
        <w:t>
      89. Если в актовой записи о заключении брака (супружества) имеется отметка о расторжении брака (супружества), то повторные свидетельства о заключении брака (супружества) не выдаются.</w:t>
      </w:r>
    </w:p>
    <w:bookmarkEnd w:id="193"/>
    <w:bookmarkStart w:name="z197" w:id="194"/>
    <w:p>
      <w:pPr>
        <w:spacing w:after="0"/>
        <w:ind w:left="0"/>
        <w:jc w:val="both"/>
      </w:pPr>
      <w:r>
        <w:rPr>
          <w:rFonts w:ascii="Times New Roman"/>
          <w:b w:val="false"/>
          <w:i w:val="false"/>
          <w:color w:val="000000"/>
          <w:sz w:val="28"/>
        </w:rPr>
        <w:t xml:space="preserve">
      Для подтверждения бывшим супругом своей добрачной фамилии регистрирующий орган выдает справку о заключении брака (супружества), с отметкой о его расторжении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к настоящим Правилам, подтверждающую, что данное лицо ранее состояло в браке (супружестве).</w:t>
      </w:r>
    </w:p>
    <w:bookmarkEnd w:id="194"/>
    <w:bookmarkStart w:name="z198" w:id="195"/>
    <w:p>
      <w:pPr>
        <w:spacing w:after="0"/>
        <w:ind w:left="0"/>
        <w:jc w:val="both"/>
      </w:pPr>
      <w:r>
        <w:rPr>
          <w:rFonts w:ascii="Times New Roman"/>
          <w:b w:val="false"/>
          <w:i w:val="false"/>
          <w:color w:val="000000"/>
          <w:sz w:val="28"/>
        </w:rPr>
        <w:t>
      В случае изменения фамилии при государственной регистрации расторжения брака (супружества) гражданину необходимо обменять документы, удостоверяющие личность в месячный срок.</w:t>
      </w:r>
    </w:p>
    <w:bookmarkEnd w:id="195"/>
    <w:bookmarkStart w:name="z199" w:id="196"/>
    <w:p>
      <w:pPr>
        <w:spacing w:after="0"/>
        <w:ind w:left="0"/>
        <w:jc w:val="left"/>
      </w:pPr>
      <w:r>
        <w:rPr>
          <w:rFonts w:ascii="Times New Roman"/>
          <w:b/>
          <w:i w:val="false"/>
          <w:color w:val="000000"/>
        </w:rPr>
        <w:t xml:space="preserve"> Глава 5. Порядок государственной регистрации перемены имени, отчества, фамилии</w:t>
      </w:r>
    </w:p>
    <w:bookmarkEnd w:id="196"/>
    <w:bookmarkStart w:name="z200" w:id="197"/>
    <w:p>
      <w:pPr>
        <w:spacing w:after="0"/>
        <w:ind w:left="0"/>
        <w:jc w:val="both"/>
      </w:pPr>
      <w:r>
        <w:rPr>
          <w:rFonts w:ascii="Times New Roman"/>
          <w:b w:val="false"/>
          <w:i w:val="false"/>
          <w:color w:val="000000"/>
          <w:sz w:val="28"/>
        </w:rPr>
        <w:t xml:space="preserve">
      90.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"Регистрация перемены имени, отчества, фамилии, в том числе внесение изменений, дополнений и исправлений в записи актов гражданского состояния" (далее – стандарт о перемене Ф.И.О.) согласно </w:t>
      </w:r>
      <w:r>
        <w:rPr>
          <w:rFonts w:ascii="Times New Roman"/>
          <w:b w:val="false"/>
          <w:i w:val="false"/>
          <w:color w:val="000000"/>
          <w:sz w:val="28"/>
        </w:rPr>
        <w:t>приложению 21</w:t>
      </w:r>
      <w:r>
        <w:rPr>
          <w:rFonts w:ascii="Times New Roman"/>
          <w:b w:val="false"/>
          <w:i w:val="false"/>
          <w:color w:val="000000"/>
          <w:sz w:val="28"/>
        </w:rPr>
        <w:t xml:space="preserve"> к настоящим Правилам.</w:t>
      </w:r>
    </w:p>
    <w:bookmarkEnd w:id="197"/>
    <w:bookmarkStart w:name="z201" w:id="198"/>
    <w:p>
      <w:pPr>
        <w:spacing w:after="0"/>
        <w:ind w:left="0"/>
        <w:jc w:val="both"/>
      </w:pPr>
      <w:r>
        <w:rPr>
          <w:rFonts w:ascii="Times New Roman"/>
          <w:b w:val="false"/>
          <w:i w:val="false"/>
          <w:color w:val="000000"/>
          <w:sz w:val="28"/>
        </w:rPr>
        <w:t xml:space="preserve">
      91. Для государственной регистрации перемены имени, отчества, фамилии заявитель обращается с заявлением о регистрации перемены имени, отчества, фамилии в любой регистрирующий орган, МИО районов в городе, городов районного значения, акимы поселков, сел, сельских округов или Государственную корпорацию по желанию в письменной форме, либо в электронном виде посредством портала, согласно </w:t>
      </w:r>
      <w:r>
        <w:rPr>
          <w:rFonts w:ascii="Times New Roman"/>
          <w:b w:val="false"/>
          <w:i w:val="false"/>
          <w:color w:val="000000"/>
          <w:sz w:val="28"/>
        </w:rPr>
        <w:t>приложению 22</w:t>
      </w:r>
      <w:r>
        <w:rPr>
          <w:rFonts w:ascii="Times New Roman"/>
          <w:b w:val="false"/>
          <w:i w:val="false"/>
          <w:color w:val="000000"/>
          <w:sz w:val="28"/>
        </w:rPr>
        <w:t xml:space="preserve"> к настоящим Правилам с приложением документов указанных в пункте 8 стандарта о перемене Ф.И.О.</w:t>
      </w:r>
    </w:p>
    <w:bookmarkEnd w:id="198"/>
    <w:bookmarkStart w:name="z202" w:id="199"/>
    <w:p>
      <w:pPr>
        <w:spacing w:after="0"/>
        <w:ind w:left="0"/>
        <w:jc w:val="both"/>
      </w:pPr>
      <w:r>
        <w:rPr>
          <w:rFonts w:ascii="Times New Roman"/>
          <w:b w:val="false"/>
          <w:i w:val="false"/>
          <w:color w:val="000000"/>
          <w:sz w:val="28"/>
        </w:rPr>
        <w:t>
      92. В случае, если запись акта гражданского состояния утрачена, то государственная регистрация перемены имени, отчества фамилии производится только после ее восстановления в порядке, установленном Кодексом.</w:t>
      </w:r>
    </w:p>
    <w:bookmarkEnd w:id="199"/>
    <w:bookmarkStart w:name="z203" w:id="200"/>
    <w:p>
      <w:pPr>
        <w:spacing w:after="0"/>
        <w:ind w:left="0"/>
        <w:jc w:val="both"/>
      </w:pPr>
      <w:r>
        <w:rPr>
          <w:rFonts w:ascii="Times New Roman"/>
          <w:b w:val="false"/>
          <w:i w:val="false"/>
          <w:color w:val="000000"/>
          <w:sz w:val="28"/>
        </w:rPr>
        <w:t>
      93. В случае, если в представленных одновременно с заявлением о перемене имени, отчества, фамилии документах и копиях записей актов гражданского состояния имеются несоответствия сведений, такие несоответствия устраняются в порядке, установленном Кодексом.</w:t>
      </w:r>
    </w:p>
    <w:bookmarkEnd w:id="200"/>
    <w:bookmarkStart w:name="z204" w:id="201"/>
    <w:p>
      <w:pPr>
        <w:spacing w:after="0"/>
        <w:ind w:left="0"/>
        <w:jc w:val="both"/>
      </w:pPr>
      <w:r>
        <w:rPr>
          <w:rFonts w:ascii="Times New Roman"/>
          <w:b w:val="false"/>
          <w:i w:val="false"/>
          <w:color w:val="000000"/>
          <w:sz w:val="28"/>
        </w:rPr>
        <w:t>
      94. Не допускается государственная регистрация перемены имени, отчества, фамилии при обнаружении несоответствии анкетных данных услугополучателя со сведениями указанных в записи акта гражданского состояния, либо отсутствии записи акта гражданского состояния в ИС ЗАГС.</w:t>
      </w:r>
    </w:p>
    <w:bookmarkEnd w:id="201"/>
    <w:bookmarkStart w:name="z205" w:id="202"/>
    <w:p>
      <w:pPr>
        <w:spacing w:after="0"/>
        <w:ind w:left="0"/>
        <w:jc w:val="both"/>
      </w:pPr>
      <w:r>
        <w:rPr>
          <w:rFonts w:ascii="Times New Roman"/>
          <w:b w:val="false"/>
          <w:i w:val="false"/>
          <w:color w:val="000000"/>
          <w:sz w:val="28"/>
        </w:rPr>
        <w:t>
      В таких случаях услугополучатель обращается с соответствующим заявлением о восстановлении, внесении изменений, дополнений или исправлений записи акта гражданского состояния.</w:t>
      </w:r>
    </w:p>
    <w:bookmarkEnd w:id="202"/>
    <w:bookmarkStart w:name="z206" w:id="203"/>
    <w:p>
      <w:pPr>
        <w:spacing w:after="0"/>
        <w:ind w:left="0"/>
        <w:jc w:val="both"/>
      </w:pPr>
      <w:r>
        <w:rPr>
          <w:rFonts w:ascii="Times New Roman"/>
          <w:b w:val="false"/>
          <w:i w:val="false"/>
          <w:color w:val="000000"/>
          <w:sz w:val="28"/>
        </w:rPr>
        <w:t>
      95. Для правильного решения вопроса о перемене имени, отчества фамилии и внесения изменений, исправлений и дополнений в случае регистрации акта гражданского состояния за пределами Республики Казахстан необходимо истребовать копии записей актов гражданского состояния.</w:t>
      </w:r>
    </w:p>
    <w:bookmarkEnd w:id="203"/>
    <w:bookmarkStart w:name="z207" w:id="204"/>
    <w:p>
      <w:pPr>
        <w:spacing w:after="0"/>
        <w:ind w:left="0"/>
        <w:jc w:val="both"/>
      </w:pPr>
      <w:r>
        <w:rPr>
          <w:rFonts w:ascii="Times New Roman"/>
          <w:b w:val="false"/>
          <w:i w:val="false"/>
          <w:color w:val="000000"/>
          <w:sz w:val="28"/>
        </w:rPr>
        <w:t xml:space="preserve">
      96. На основании представленных документов, а также результатов проверки, регистрирующий орган, принявший заявление, составляет заключение по форме, согласно </w:t>
      </w:r>
      <w:r>
        <w:rPr>
          <w:rFonts w:ascii="Times New Roman"/>
          <w:b w:val="false"/>
          <w:i w:val="false"/>
          <w:color w:val="000000"/>
          <w:sz w:val="28"/>
        </w:rPr>
        <w:t>приложению 23</w:t>
      </w:r>
      <w:r>
        <w:rPr>
          <w:rFonts w:ascii="Times New Roman"/>
          <w:b w:val="false"/>
          <w:i w:val="false"/>
          <w:color w:val="000000"/>
          <w:sz w:val="28"/>
        </w:rPr>
        <w:t xml:space="preserve"> к указанным Правилам, в котором излагается обоснованность перемены имени, отчества, фамилии.</w:t>
      </w:r>
    </w:p>
    <w:bookmarkEnd w:id="204"/>
    <w:bookmarkStart w:name="z208" w:id="205"/>
    <w:p>
      <w:pPr>
        <w:spacing w:after="0"/>
        <w:ind w:left="0"/>
        <w:jc w:val="both"/>
      </w:pPr>
      <w:r>
        <w:rPr>
          <w:rFonts w:ascii="Times New Roman"/>
          <w:b w:val="false"/>
          <w:i w:val="false"/>
          <w:color w:val="000000"/>
          <w:sz w:val="28"/>
        </w:rPr>
        <w:t>
      97. Заключение о перемене имени, отчества, фамилии составляется в одном экземпляре, скрепляется гербовой печатью и подписью должностного лица регистрирующего органа.</w:t>
      </w:r>
    </w:p>
    <w:bookmarkEnd w:id="205"/>
    <w:bookmarkStart w:name="z209" w:id="206"/>
    <w:p>
      <w:pPr>
        <w:spacing w:after="0"/>
        <w:ind w:left="0"/>
        <w:jc w:val="both"/>
      </w:pPr>
      <w:r>
        <w:rPr>
          <w:rFonts w:ascii="Times New Roman"/>
          <w:b w:val="false"/>
          <w:i w:val="false"/>
          <w:color w:val="000000"/>
          <w:sz w:val="28"/>
        </w:rPr>
        <w:t>
      98. После утверждения заключения должностное лицо регистрирующего органа производит государственную регистрацию перемены имени, отчества, фамилии в ИС ЗАГС и выдает свидетельство о перемене имени, отчества, фамилии.</w:t>
      </w:r>
    </w:p>
    <w:bookmarkEnd w:id="206"/>
    <w:bookmarkStart w:name="z210" w:id="207"/>
    <w:p>
      <w:pPr>
        <w:spacing w:after="0"/>
        <w:ind w:left="0"/>
        <w:jc w:val="both"/>
      </w:pPr>
      <w:r>
        <w:rPr>
          <w:rFonts w:ascii="Times New Roman"/>
          <w:b w:val="false"/>
          <w:i w:val="false"/>
          <w:color w:val="000000"/>
          <w:sz w:val="28"/>
        </w:rPr>
        <w:t>
      99. Регистрирующий орган после регистрации актовой записи о перемене имени, фамилии, отчества вносит соответствующие изменения в актовую запись о рождении (при необходимости) в ИС ЗАГС, формирует свидетельство о рождении и направляет извещения в регистрирующий орган по месту нахождения актовой записи о рождении (в первый (при необходимости) и/или второй экземпляры) для внесения изменений в связи с переменой имени, отчества, фамилии.</w:t>
      </w:r>
    </w:p>
    <w:bookmarkEnd w:id="207"/>
    <w:bookmarkStart w:name="z211" w:id="208"/>
    <w:p>
      <w:pPr>
        <w:spacing w:after="0"/>
        <w:ind w:left="0"/>
        <w:jc w:val="both"/>
      </w:pPr>
      <w:r>
        <w:rPr>
          <w:rFonts w:ascii="Times New Roman"/>
          <w:b w:val="false"/>
          <w:i w:val="false"/>
          <w:color w:val="000000"/>
          <w:sz w:val="28"/>
        </w:rPr>
        <w:t>
      100. Внесение изменений в актовую запись о рождении производится в течение пятнадцати календарных дней со дня поступления извещения.</w:t>
      </w:r>
    </w:p>
    <w:bookmarkEnd w:id="208"/>
    <w:bookmarkStart w:name="z212" w:id="209"/>
    <w:p>
      <w:pPr>
        <w:spacing w:after="0"/>
        <w:ind w:left="0"/>
        <w:jc w:val="both"/>
      </w:pPr>
      <w:r>
        <w:rPr>
          <w:rFonts w:ascii="Times New Roman"/>
          <w:b w:val="false"/>
          <w:i w:val="false"/>
          <w:color w:val="000000"/>
          <w:sz w:val="28"/>
        </w:rPr>
        <w:t xml:space="preserve">
      101. По желанию услугополучателя регистрирующий орган принимает заявления о внесении изменений, дополнений и исправлений по форме,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настоящим Правилам, вносит соответствующие изменения в актовые записи о заключении, расторжении брака (супружества), рождении несовершеннолетних детей в ИС ЗАГС, формирует соответствующие свидетельства и направляет извещения в регистрирующий орган по месту нахождения актовых записей (в первый (при необходимости) и/или второй экземпляры) для внесения изменений в связи с переменой имени, отчества, фамилии.</w:t>
      </w:r>
    </w:p>
    <w:bookmarkEnd w:id="209"/>
    <w:bookmarkStart w:name="z213" w:id="210"/>
    <w:p>
      <w:pPr>
        <w:spacing w:after="0"/>
        <w:ind w:left="0"/>
        <w:jc w:val="both"/>
      </w:pPr>
      <w:r>
        <w:rPr>
          <w:rFonts w:ascii="Times New Roman"/>
          <w:b w:val="false"/>
          <w:i w:val="false"/>
          <w:color w:val="000000"/>
          <w:sz w:val="28"/>
        </w:rPr>
        <w:t>
      После государственной регистрации перемены имени, отчества, фамилии и получения подтверждающих документов (свидетельство о перемене имени, отчества, фамилии, в случаях внесения изменений в актовую запись о рождении - свидетельство о рождении) гражданину необходимо обменять документы, удостоверяющие личность в месячный срок.</w:t>
      </w:r>
    </w:p>
    <w:bookmarkEnd w:id="210"/>
    <w:bookmarkStart w:name="z214" w:id="211"/>
    <w:p>
      <w:pPr>
        <w:spacing w:after="0"/>
        <w:ind w:left="0"/>
        <w:jc w:val="left"/>
      </w:pPr>
      <w:r>
        <w:rPr>
          <w:rFonts w:ascii="Times New Roman"/>
          <w:b/>
          <w:i w:val="false"/>
          <w:color w:val="000000"/>
        </w:rPr>
        <w:t xml:space="preserve"> Глава 6. Порядок государственной регистрации смерти</w:t>
      </w:r>
    </w:p>
    <w:bookmarkEnd w:id="211"/>
    <w:bookmarkStart w:name="z215" w:id="212"/>
    <w:p>
      <w:pPr>
        <w:spacing w:after="0"/>
        <w:ind w:left="0"/>
        <w:jc w:val="both"/>
      </w:pPr>
      <w:r>
        <w:rPr>
          <w:rFonts w:ascii="Times New Roman"/>
          <w:b w:val="false"/>
          <w:i w:val="false"/>
          <w:color w:val="000000"/>
          <w:sz w:val="28"/>
        </w:rPr>
        <w:t xml:space="preserve">
      102.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"Регистрация смерти, в том числе внесение изменений, дополнений и исправлений в записи актов гражданского состояния" (далее – стандарт о смерти) согласно </w:t>
      </w:r>
      <w:r>
        <w:rPr>
          <w:rFonts w:ascii="Times New Roman"/>
          <w:b w:val="false"/>
          <w:i w:val="false"/>
          <w:color w:val="000000"/>
          <w:sz w:val="28"/>
        </w:rPr>
        <w:t>приложению 25</w:t>
      </w:r>
      <w:r>
        <w:rPr>
          <w:rFonts w:ascii="Times New Roman"/>
          <w:b w:val="false"/>
          <w:i w:val="false"/>
          <w:color w:val="000000"/>
          <w:sz w:val="28"/>
        </w:rPr>
        <w:t xml:space="preserve"> к настоящим Правилам.</w:t>
      </w:r>
    </w:p>
    <w:bookmarkEnd w:id="212"/>
    <w:bookmarkStart w:name="z216" w:id="213"/>
    <w:p>
      <w:pPr>
        <w:spacing w:after="0"/>
        <w:ind w:left="0"/>
        <w:jc w:val="both"/>
      </w:pPr>
      <w:r>
        <w:rPr>
          <w:rFonts w:ascii="Times New Roman"/>
          <w:b w:val="false"/>
          <w:i w:val="false"/>
          <w:color w:val="000000"/>
          <w:sz w:val="28"/>
        </w:rPr>
        <w:t xml:space="preserve">
      103. Для государственной регистрации смерти близкие родственники умершего, другие лица, входящие в круг его наследников, лица, проживавшие вместе с умершим, соседи обращаются с заявлением о регистрации смерти в любой регистрирующий орган, МИО районов в городе, городов районного значения, акимы поселков, сел, сельских округов либо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26</w:t>
      </w:r>
      <w:r>
        <w:rPr>
          <w:rFonts w:ascii="Times New Roman"/>
          <w:b w:val="false"/>
          <w:i w:val="false"/>
          <w:color w:val="000000"/>
          <w:sz w:val="28"/>
        </w:rPr>
        <w:t xml:space="preserve"> к настоящим Правилам, с приложением документов указанных в пункте 8 стандарта о смерти.</w:t>
      </w:r>
    </w:p>
    <w:bookmarkEnd w:id="213"/>
    <w:bookmarkStart w:name="z217" w:id="214"/>
    <w:p>
      <w:pPr>
        <w:spacing w:after="0"/>
        <w:ind w:left="0"/>
        <w:jc w:val="both"/>
      </w:pPr>
      <w:r>
        <w:rPr>
          <w:rFonts w:ascii="Times New Roman"/>
          <w:b w:val="false"/>
          <w:i w:val="false"/>
          <w:color w:val="000000"/>
          <w:sz w:val="28"/>
        </w:rPr>
        <w:t>
      В случае отсутствия вышеуказанных лиц с ходатайством о смерти могут обратиться работники жилищно-эксплуатационных организаций, местных исполнительных органов, администрации организации, где умерший содержался либо наступила смерть лица, или органом внутренних дел, обнаружившим труп.</w:t>
      </w:r>
    </w:p>
    <w:bookmarkEnd w:id="214"/>
    <w:bookmarkStart w:name="z218" w:id="215"/>
    <w:p>
      <w:pPr>
        <w:spacing w:after="0"/>
        <w:ind w:left="0"/>
        <w:jc w:val="both"/>
      </w:pPr>
      <w:r>
        <w:rPr>
          <w:rFonts w:ascii="Times New Roman"/>
          <w:b w:val="false"/>
          <w:i w:val="false"/>
          <w:color w:val="000000"/>
          <w:sz w:val="28"/>
        </w:rPr>
        <w:t>
      104. В случае если лица, уполномоченные на подачу заявления, в течение трех рабочих дней со дня выдачи медицинской организацией документа установленной формы, вступления в законную силу решения суда об установлении факта смерти или объявлении лица умершим не подали заявление о государственной регистрации смерти, то регистрирующий орган по месту смерти в соответствии с поступившим в ИС ЗАГС, основанием для государственной регистрации смерти самостоятельно производит государственную регистрацию смерти.</w:t>
      </w:r>
    </w:p>
    <w:bookmarkEnd w:id="215"/>
    <w:bookmarkStart w:name="z219" w:id="216"/>
    <w:p>
      <w:pPr>
        <w:spacing w:after="0"/>
        <w:ind w:left="0"/>
        <w:jc w:val="both"/>
      </w:pPr>
      <w:r>
        <w:rPr>
          <w:rFonts w:ascii="Times New Roman"/>
          <w:b w:val="false"/>
          <w:i w:val="false"/>
          <w:color w:val="000000"/>
          <w:sz w:val="28"/>
        </w:rPr>
        <w:t>
      105. При государственной регистрации смерти лиц, согласно сведениям, поступивших в ИС ЗАГС, в запись акта о смерти вносятся только те необходимые для государственной регистрации смерти сведения, которые содержатся в медицинском свидетельстве о смерти, в решении суда об установлении факта смерти или об объявлении лица умершим. Свидетельство о смерти не распечатывается.</w:t>
      </w:r>
    </w:p>
    <w:bookmarkEnd w:id="216"/>
    <w:bookmarkStart w:name="z220" w:id="217"/>
    <w:p>
      <w:pPr>
        <w:spacing w:after="0"/>
        <w:ind w:left="0"/>
        <w:jc w:val="both"/>
      </w:pPr>
      <w:r>
        <w:rPr>
          <w:rFonts w:ascii="Times New Roman"/>
          <w:b w:val="false"/>
          <w:i w:val="false"/>
          <w:color w:val="000000"/>
          <w:sz w:val="28"/>
        </w:rPr>
        <w:t>
      При обращении близких родственников умершего, других лиц, входящих в круг его наследников, недостающие сведения об умершем вносятся в актовую запись о смерти и выдается свидетельство о смерти.</w:t>
      </w:r>
    </w:p>
    <w:bookmarkEnd w:id="217"/>
    <w:bookmarkStart w:name="z221" w:id="218"/>
    <w:p>
      <w:pPr>
        <w:spacing w:after="0"/>
        <w:ind w:left="0"/>
        <w:jc w:val="both"/>
      </w:pPr>
      <w:r>
        <w:rPr>
          <w:rFonts w:ascii="Times New Roman"/>
          <w:b w:val="false"/>
          <w:i w:val="false"/>
          <w:color w:val="000000"/>
          <w:sz w:val="28"/>
        </w:rPr>
        <w:t>
      106. После государственной регистрации смерти близким родственникам умершего, другим лицам, входящим в круг его наследников, либо гражданам, на попечении которых находился умерший, также представителям администрации государственных организаций, в которых проживал или отбывал наказание умерший, другим родственникам - по извещению нотариуса, у которого находится наследственное дело - выдается свидетельство о смерти.</w:t>
      </w:r>
    </w:p>
    <w:bookmarkEnd w:id="218"/>
    <w:bookmarkStart w:name="z222" w:id="219"/>
    <w:p>
      <w:pPr>
        <w:spacing w:after="0"/>
        <w:ind w:left="0"/>
        <w:jc w:val="both"/>
      </w:pPr>
      <w:r>
        <w:rPr>
          <w:rFonts w:ascii="Times New Roman"/>
          <w:b w:val="false"/>
          <w:i w:val="false"/>
          <w:color w:val="000000"/>
          <w:sz w:val="28"/>
        </w:rPr>
        <w:t>
      Свидетельство о смерти лиц, чьи трупы неопознаны и невостребованы, выдается лишь после внесения всех необходимых сведений в запись акта о смерти.</w:t>
      </w:r>
    </w:p>
    <w:bookmarkEnd w:id="219"/>
    <w:bookmarkStart w:name="z223" w:id="220"/>
    <w:p>
      <w:pPr>
        <w:spacing w:after="0"/>
        <w:ind w:left="0"/>
        <w:jc w:val="both"/>
      </w:pPr>
      <w:r>
        <w:rPr>
          <w:rFonts w:ascii="Times New Roman"/>
          <w:b w:val="false"/>
          <w:i w:val="false"/>
          <w:color w:val="000000"/>
          <w:sz w:val="28"/>
        </w:rPr>
        <w:t>
      107. По заявлению близких родственников умершего, других лиц, входящих в круг его наследников вносятся изменения, исправления и дополнения в запись акта о смерти без составления заключения.</w:t>
      </w:r>
    </w:p>
    <w:bookmarkEnd w:id="220"/>
    <w:bookmarkStart w:name="z224" w:id="221"/>
    <w:p>
      <w:pPr>
        <w:spacing w:after="0"/>
        <w:ind w:left="0"/>
        <w:jc w:val="both"/>
      </w:pPr>
      <w:r>
        <w:rPr>
          <w:rFonts w:ascii="Times New Roman"/>
          <w:b w:val="false"/>
          <w:i w:val="false"/>
          <w:color w:val="000000"/>
          <w:sz w:val="28"/>
        </w:rPr>
        <w:t xml:space="preserve">
      108. В графе "Для отметок" следует указать степени родства заявителя или категорию лиц, указанных </w:t>
      </w:r>
      <w:r>
        <w:rPr>
          <w:rFonts w:ascii="Times New Roman"/>
          <w:b w:val="false"/>
          <w:i w:val="false"/>
          <w:color w:val="000000"/>
          <w:sz w:val="28"/>
        </w:rPr>
        <w:t>статье 273</w:t>
      </w:r>
      <w:r>
        <w:rPr>
          <w:rFonts w:ascii="Times New Roman"/>
          <w:b w:val="false"/>
          <w:i w:val="false"/>
          <w:color w:val="000000"/>
          <w:sz w:val="28"/>
        </w:rPr>
        <w:t xml:space="preserve"> Кодекса, а также сведения об изьятии и реквизиты документов, удостоверяющих личность и военного билета умершего согласно </w:t>
      </w:r>
      <w:r>
        <w:rPr>
          <w:rFonts w:ascii="Times New Roman"/>
          <w:b w:val="false"/>
          <w:i w:val="false"/>
          <w:color w:val="000000"/>
          <w:sz w:val="28"/>
        </w:rPr>
        <w:t>статье 270</w:t>
      </w:r>
      <w:r>
        <w:rPr>
          <w:rFonts w:ascii="Times New Roman"/>
          <w:b w:val="false"/>
          <w:i w:val="false"/>
          <w:color w:val="000000"/>
          <w:sz w:val="28"/>
        </w:rPr>
        <w:t xml:space="preserve"> Кодекса, которые в последствии направляются в соответствующие органы.</w:t>
      </w:r>
    </w:p>
    <w:bookmarkEnd w:id="221"/>
    <w:bookmarkStart w:name="z225" w:id="222"/>
    <w:p>
      <w:pPr>
        <w:spacing w:after="0"/>
        <w:ind w:left="0"/>
        <w:jc w:val="both"/>
      </w:pPr>
      <w:r>
        <w:rPr>
          <w:rFonts w:ascii="Times New Roman"/>
          <w:b w:val="false"/>
          <w:i w:val="false"/>
          <w:color w:val="000000"/>
          <w:sz w:val="28"/>
        </w:rPr>
        <w:t>
      109. В случае, если государственная регистрация смерти производится на основании решения суда об обьявлении лица умершим, днем его смерти в записи акта о смерти указывается день вступления решения суда в законную силу или день установленный решением суда.</w:t>
      </w:r>
    </w:p>
    <w:bookmarkEnd w:id="222"/>
    <w:bookmarkStart w:name="z226" w:id="223"/>
    <w:p>
      <w:pPr>
        <w:spacing w:after="0"/>
        <w:ind w:left="0"/>
        <w:jc w:val="left"/>
      </w:pPr>
      <w:r>
        <w:rPr>
          <w:rFonts w:ascii="Times New Roman"/>
          <w:b/>
          <w:i w:val="false"/>
          <w:color w:val="000000"/>
        </w:rPr>
        <w:t xml:space="preserve"> Глава 8. Порядок восстановления записей актов гражданского состояния</w:t>
      </w:r>
    </w:p>
    <w:bookmarkEnd w:id="223"/>
    <w:bookmarkStart w:name="z227" w:id="224"/>
    <w:p>
      <w:pPr>
        <w:spacing w:after="0"/>
        <w:ind w:left="0"/>
        <w:jc w:val="both"/>
      </w:pPr>
      <w:r>
        <w:rPr>
          <w:rFonts w:ascii="Times New Roman"/>
          <w:b w:val="false"/>
          <w:i w:val="false"/>
          <w:color w:val="000000"/>
          <w:sz w:val="28"/>
        </w:rPr>
        <w:t xml:space="preserve">
      110.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"Восстановление записей актов гражданского состояния" (далее – стандарт о восстановлении записей) согласно </w:t>
      </w:r>
      <w:r>
        <w:rPr>
          <w:rFonts w:ascii="Times New Roman"/>
          <w:b w:val="false"/>
          <w:i w:val="false"/>
          <w:color w:val="000000"/>
          <w:sz w:val="28"/>
        </w:rPr>
        <w:t>приложению 27</w:t>
      </w:r>
      <w:r>
        <w:rPr>
          <w:rFonts w:ascii="Times New Roman"/>
          <w:b w:val="false"/>
          <w:i w:val="false"/>
          <w:color w:val="000000"/>
          <w:sz w:val="28"/>
        </w:rPr>
        <w:t xml:space="preserve"> к настоящим Правилам.</w:t>
      </w:r>
    </w:p>
    <w:bookmarkEnd w:id="224"/>
    <w:bookmarkStart w:name="z228" w:id="225"/>
    <w:p>
      <w:pPr>
        <w:spacing w:after="0"/>
        <w:ind w:left="0"/>
        <w:jc w:val="both"/>
      </w:pPr>
      <w:r>
        <w:rPr>
          <w:rFonts w:ascii="Times New Roman"/>
          <w:b w:val="false"/>
          <w:i w:val="false"/>
          <w:color w:val="000000"/>
          <w:sz w:val="28"/>
        </w:rPr>
        <w:t xml:space="preserve">
      111. Для восстановления записи акта гражданского состояния услугополучатель обращается с заявлением о восстановлении записи в любой регистрирующий орган, МИО районов в городе, городов районного значения, акимы поселков, сел, сельских округов либо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28</w:t>
      </w:r>
      <w:r>
        <w:rPr>
          <w:rFonts w:ascii="Times New Roman"/>
          <w:b w:val="false"/>
          <w:i w:val="false"/>
          <w:color w:val="000000"/>
          <w:sz w:val="28"/>
        </w:rPr>
        <w:t xml:space="preserve"> к настоящим Правилам, с приложением документов, указанных в пункте 8 стандарта о восстановлении записей.</w:t>
      </w:r>
    </w:p>
    <w:bookmarkEnd w:id="225"/>
    <w:bookmarkStart w:name="z229" w:id="226"/>
    <w:p>
      <w:pPr>
        <w:spacing w:after="0"/>
        <w:ind w:left="0"/>
        <w:jc w:val="both"/>
      </w:pPr>
      <w:r>
        <w:rPr>
          <w:rFonts w:ascii="Times New Roman"/>
          <w:b w:val="false"/>
          <w:i w:val="false"/>
          <w:color w:val="000000"/>
          <w:sz w:val="28"/>
        </w:rPr>
        <w:t xml:space="preserve">
      112. На основании представленных документов и результатов проверки регистрирующий орган составляет заключение по форме, согласно </w:t>
      </w:r>
      <w:r>
        <w:rPr>
          <w:rFonts w:ascii="Times New Roman"/>
          <w:b w:val="false"/>
          <w:i w:val="false"/>
          <w:color w:val="000000"/>
          <w:sz w:val="28"/>
        </w:rPr>
        <w:t>приложению 29</w:t>
      </w:r>
      <w:r>
        <w:rPr>
          <w:rFonts w:ascii="Times New Roman"/>
          <w:b w:val="false"/>
          <w:i w:val="false"/>
          <w:color w:val="000000"/>
          <w:sz w:val="28"/>
        </w:rPr>
        <w:t xml:space="preserve"> к настоящим Правилам о восстановлении утраченной записи акта гражданского состояния или об отказе в этом.</w:t>
      </w:r>
    </w:p>
    <w:bookmarkEnd w:id="226"/>
    <w:bookmarkStart w:name="z230" w:id="227"/>
    <w:p>
      <w:pPr>
        <w:spacing w:after="0"/>
        <w:ind w:left="0"/>
        <w:jc w:val="both"/>
      </w:pPr>
      <w:r>
        <w:rPr>
          <w:rFonts w:ascii="Times New Roman"/>
          <w:b w:val="false"/>
          <w:i w:val="false"/>
          <w:color w:val="000000"/>
          <w:sz w:val="28"/>
        </w:rPr>
        <w:t>
      Заключение составляется в одном экземпляре, скрепляется гербовой печатью и подписью должностного лица регистрирующего органа.</w:t>
      </w:r>
    </w:p>
    <w:bookmarkEnd w:id="227"/>
    <w:bookmarkStart w:name="z231" w:id="228"/>
    <w:p>
      <w:pPr>
        <w:spacing w:after="0"/>
        <w:ind w:left="0"/>
        <w:jc w:val="both"/>
      </w:pPr>
      <w:r>
        <w:rPr>
          <w:rFonts w:ascii="Times New Roman"/>
          <w:b w:val="false"/>
          <w:i w:val="false"/>
          <w:color w:val="000000"/>
          <w:sz w:val="28"/>
        </w:rPr>
        <w:t xml:space="preserve">
      113. Для восстановления записи акта гражданского состояния на основании решения суда услугополучатель обращается с заявлением о восстановлении записи в любой регистрирующий орган, МИО районов в городе, городов районного значения, акимы поселков, сел, сельских округов либо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30</w:t>
      </w:r>
      <w:r>
        <w:rPr>
          <w:rFonts w:ascii="Times New Roman"/>
          <w:b w:val="false"/>
          <w:i w:val="false"/>
          <w:color w:val="000000"/>
          <w:sz w:val="28"/>
        </w:rPr>
        <w:t xml:space="preserve"> к настоящим Правилам, с приложением документов, указанных в пункте 8 стандарта о восстановлении записей.</w:t>
      </w:r>
    </w:p>
    <w:bookmarkEnd w:id="228"/>
    <w:bookmarkStart w:name="z232" w:id="229"/>
    <w:p>
      <w:pPr>
        <w:spacing w:after="0"/>
        <w:ind w:left="0"/>
        <w:jc w:val="both"/>
      </w:pPr>
      <w:r>
        <w:rPr>
          <w:rFonts w:ascii="Times New Roman"/>
          <w:b w:val="false"/>
          <w:i w:val="false"/>
          <w:color w:val="000000"/>
          <w:sz w:val="28"/>
        </w:rPr>
        <w:t>
      114. При установлении в судебном порядке факта регистрации акта гражданского состояния регистрирующий орган производит регистрацию записи акта гражданского состояния на основании решения суда без составления заключения.</w:t>
      </w:r>
    </w:p>
    <w:bookmarkEnd w:id="229"/>
    <w:bookmarkStart w:name="z233" w:id="230"/>
    <w:p>
      <w:pPr>
        <w:spacing w:after="0"/>
        <w:ind w:left="0"/>
        <w:jc w:val="both"/>
      </w:pPr>
      <w:r>
        <w:rPr>
          <w:rFonts w:ascii="Times New Roman"/>
          <w:b w:val="false"/>
          <w:i w:val="false"/>
          <w:color w:val="000000"/>
          <w:sz w:val="28"/>
        </w:rPr>
        <w:t>
      115. Запись о восстановлении акта гражданского состояния (кроме рождения) производится в книге текущей регистрации, а регистрация восстановленной записи о рождении – в книге регистрации восстановленных актов о рождении.</w:t>
      </w:r>
    </w:p>
    <w:bookmarkEnd w:id="230"/>
    <w:bookmarkStart w:name="z234" w:id="231"/>
    <w:p>
      <w:pPr>
        <w:spacing w:after="0"/>
        <w:ind w:left="0"/>
        <w:jc w:val="both"/>
      </w:pPr>
      <w:r>
        <w:rPr>
          <w:rFonts w:ascii="Times New Roman"/>
          <w:b w:val="false"/>
          <w:i w:val="false"/>
          <w:color w:val="000000"/>
          <w:sz w:val="28"/>
        </w:rPr>
        <w:t>
      116. Заявления о восстановлении утраченных записей актов гражданского состояния подается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в загранучреждения Республики Казахстан.</w:t>
      </w:r>
    </w:p>
    <w:bookmarkEnd w:id="231"/>
    <w:bookmarkStart w:name="z235" w:id="232"/>
    <w:p>
      <w:pPr>
        <w:spacing w:after="0"/>
        <w:ind w:left="0"/>
        <w:jc w:val="both"/>
      </w:pPr>
      <w:r>
        <w:rPr>
          <w:rFonts w:ascii="Times New Roman"/>
          <w:b w:val="false"/>
          <w:i w:val="false"/>
          <w:color w:val="000000"/>
          <w:sz w:val="28"/>
        </w:rPr>
        <w:t>
      117. Восстановление записей актов гражданского состояния производится любым регистрирующим органом по ходатайству загранучреждения Республики Казахстан.</w:t>
      </w:r>
    </w:p>
    <w:bookmarkEnd w:id="232"/>
    <w:bookmarkStart w:name="z236" w:id="233"/>
    <w:p>
      <w:pPr>
        <w:spacing w:after="0"/>
        <w:ind w:left="0"/>
        <w:jc w:val="both"/>
      </w:pPr>
      <w:r>
        <w:rPr>
          <w:rFonts w:ascii="Times New Roman"/>
          <w:b w:val="false"/>
          <w:i w:val="false"/>
          <w:color w:val="000000"/>
          <w:sz w:val="28"/>
        </w:rPr>
        <w:t xml:space="preserve">
      118. Восстановление записей актов гражданского состояния иностранных граждан и лиц без гражданства, проживающих на территории Республики Казахстан и зарегистрировавших акты гражданского состояния в регистрирующих органах Республики Казахстан, производится в соответствии с </w:t>
      </w:r>
      <w:r>
        <w:rPr>
          <w:rFonts w:ascii="Times New Roman"/>
          <w:b w:val="false"/>
          <w:i w:val="false"/>
          <w:color w:val="000000"/>
          <w:sz w:val="28"/>
        </w:rPr>
        <w:t>Кодексом</w:t>
      </w:r>
      <w:r>
        <w:rPr>
          <w:rFonts w:ascii="Times New Roman"/>
          <w:b w:val="false"/>
          <w:i w:val="false"/>
          <w:color w:val="000000"/>
          <w:sz w:val="28"/>
        </w:rPr>
        <w:t>.</w:t>
      </w:r>
    </w:p>
    <w:bookmarkEnd w:id="233"/>
    <w:bookmarkStart w:name="z237" w:id="234"/>
    <w:p>
      <w:pPr>
        <w:spacing w:after="0"/>
        <w:ind w:left="0"/>
        <w:jc w:val="both"/>
      </w:pPr>
      <w:r>
        <w:rPr>
          <w:rFonts w:ascii="Times New Roman"/>
          <w:b w:val="false"/>
          <w:i w:val="false"/>
          <w:color w:val="000000"/>
          <w:sz w:val="28"/>
        </w:rPr>
        <w:t>
      119. Восстановление записей актов гражданского состояния о рождении в отношении лиц, возвратившихся на историческую родину, производится при наличии достаточных оснований и только при возможности документального подтверждения этого факта (справка или извещение об отсутствии (утрате) актовой записи) или подтверждении органов внутренних дел о законном въезде в Республику Казахстан этих лиц и их ходатайстве о предоставлении гражданства Республики Казахстан.</w:t>
      </w:r>
    </w:p>
    <w:bookmarkEnd w:id="234"/>
    <w:bookmarkStart w:name="z238" w:id="235"/>
    <w:p>
      <w:pPr>
        <w:spacing w:after="0"/>
        <w:ind w:left="0"/>
        <w:jc w:val="both"/>
      </w:pPr>
      <w:r>
        <w:rPr>
          <w:rFonts w:ascii="Times New Roman"/>
          <w:b w:val="false"/>
          <w:i w:val="false"/>
          <w:color w:val="000000"/>
          <w:sz w:val="28"/>
        </w:rPr>
        <w:t>
      120. Подтверждающая информация о родителях, также членов семьи граждан Республики Казахстан, возвратившихся на историческую родину выдается органами внутренних дел по запросу регистрирующих органов.</w:t>
      </w:r>
    </w:p>
    <w:bookmarkEnd w:id="235"/>
    <w:bookmarkStart w:name="z239" w:id="236"/>
    <w:p>
      <w:pPr>
        <w:spacing w:after="0"/>
        <w:ind w:left="0"/>
        <w:jc w:val="left"/>
      </w:pPr>
      <w:r>
        <w:rPr>
          <w:rFonts w:ascii="Times New Roman"/>
          <w:b/>
          <w:i w:val="false"/>
          <w:color w:val="000000"/>
        </w:rPr>
        <w:t xml:space="preserve"> Глава 9. Порядок аннулирования записей актов гражданского состояния</w:t>
      </w:r>
    </w:p>
    <w:bookmarkEnd w:id="236"/>
    <w:bookmarkStart w:name="z240" w:id="237"/>
    <w:p>
      <w:pPr>
        <w:spacing w:after="0"/>
        <w:ind w:left="0"/>
        <w:jc w:val="both"/>
      </w:pPr>
      <w:r>
        <w:rPr>
          <w:rFonts w:ascii="Times New Roman"/>
          <w:b w:val="false"/>
          <w:i w:val="false"/>
          <w:color w:val="000000"/>
          <w:sz w:val="28"/>
        </w:rPr>
        <w:t xml:space="preserve">
      121.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"Аннулирование записей актов гражданского состояния" (далее – стандарт об аннулировании записей) согласно </w:t>
      </w:r>
      <w:r>
        <w:rPr>
          <w:rFonts w:ascii="Times New Roman"/>
          <w:b w:val="false"/>
          <w:i w:val="false"/>
          <w:color w:val="000000"/>
          <w:sz w:val="28"/>
        </w:rPr>
        <w:t>приложению 31</w:t>
      </w:r>
      <w:r>
        <w:rPr>
          <w:rFonts w:ascii="Times New Roman"/>
          <w:b w:val="false"/>
          <w:i w:val="false"/>
          <w:color w:val="000000"/>
          <w:sz w:val="28"/>
        </w:rPr>
        <w:t xml:space="preserve"> к настоящим Правилам.</w:t>
      </w:r>
    </w:p>
    <w:bookmarkEnd w:id="237"/>
    <w:bookmarkStart w:name="z241" w:id="238"/>
    <w:p>
      <w:pPr>
        <w:spacing w:after="0"/>
        <w:ind w:left="0"/>
        <w:jc w:val="both"/>
      </w:pPr>
      <w:r>
        <w:rPr>
          <w:rFonts w:ascii="Times New Roman"/>
          <w:b w:val="false"/>
          <w:i w:val="false"/>
          <w:color w:val="000000"/>
          <w:sz w:val="28"/>
        </w:rPr>
        <w:t xml:space="preserve">
      122. Для аннулирования записи акта гражданского состояния услугополучатель обращается с заявлением об аннулировании записи в любой регистрирующий орган, МИО районов в городе, городов районного значения, акимы поселков, сел, сельских округов либо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32</w:t>
      </w:r>
      <w:r>
        <w:rPr>
          <w:rFonts w:ascii="Times New Roman"/>
          <w:b w:val="false"/>
          <w:i w:val="false"/>
          <w:color w:val="000000"/>
          <w:sz w:val="28"/>
        </w:rPr>
        <w:t xml:space="preserve"> к настоящим Правилам, с приложением документов, указанных в пункте 8 стандарта об аннулировании записей.</w:t>
      </w:r>
    </w:p>
    <w:bookmarkEnd w:id="238"/>
    <w:bookmarkStart w:name="z242" w:id="239"/>
    <w:p>
      <w:pPr>
        <w:spacing w:after="0"/>
        <w:ind w:left="0"/>
        <w:jc w:val="both"/>
      </w:pPr>
      <w:r>
        <w:rPr>
          <w:rFonts w:ascii="Times New Roman"/>
          <w:b w:val="false"/>
          <w:i w:val="false"/>
          <w:color w:val="000000"/>
          <w:sz w:val="28"/>
        </w:rPr>
        <w:t xml:space="preserve">
      123. Регистрирующий орган, обнаруживший первичную, восстановленную или повторно составленную запись или получивший заявления заинтересованных лиц об аннулировании записей актов гражданского состояния, собирает соответствующие копии актовых записей и составляет заключение в одном экземпляре, которое скрепляется гербовой печатью и подписью должностного лица регистрирующего органа по форме, согласно </w:t>
      </w:r>
      <w:r>
        <w:rPr>
          <w:rFonts w:ascii="Times New Roman"/>
          <w:b w:val="false"/>
          <w:i w:val="false"/>
          <w:color w:val="000000"/>
          <w:sz w:val="28"/>
        </w:rPr>
        <w:t>приложению 33</w:t>
      </w:r>
      <w:r>
        <w:rPr>
          <w:rFonts w:ascii="Times New Roman"/>
          <w:b w:val="false"/>
          <w:i w:val="false"/>
          <w:color w:val="000000"/>
          <w:sz w:val="28"/>
        </w:rPr>
        <w:t xml:space="preserve"> к настоящим Правилам.</w:t>
      </w:r>
    </w:p>
    <w:bookmarkEnd w:id="239"/>
    <w:bookmarkStart w:name="z243" w:id="240"/>
    <w:p>
      <w:pPr>
        <w:spacing w:after="0"/>
        <w:ind w:left="0"/>
        <w:jc w:val="both"/>
      </w:pPr>
      <w:r>
        <w:rPr>
          <w:rFonts w:ascii="Times New Roman"/>
          <w:b w:val="false"/>
          <w:i w:val="false"/>
          <w:color w:val="000000"/>
          <w:sz w:val="28"/>
        </w:rPr>
        <w:t xml:space="preserve">
      124. Для аннулирования записи акта гражданского состояния на основании решения суда услугополучатель с заявлением об аннулировании записи обращается в любой регистрирующий орган, МИО районов в городе, городов районного значения, акимы поселков, сел, сельских округов либо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34</w:t>
      </w:r>
      <w:r>
        <w:rPr>
          <w:rFonts w:ascii="Times New Roman"/>
          <w:b w:val="false"/>
          <w:i w:val="false"/>
          <w:color w:val="000000"/>
          <w:sz w:val="28"/>
        </w:rPr>
        <w:t xml:space="preserve"> к настоящим Правилам, с приложением документов, указанных в пункте 8 стандарта об аннулировании записей.</w:t>
      </w:r>
    </w:p>
    <w:bookmarkEnd w:id="240"/>
    <w:bookmarkStart w:name="z244" w:id="241"/>
    <w:p>
      <w:pPr>
        <w:spacing w:after="0"/>
        <w:ind w:left="0"/>
        <w:jc w:val="both"/>
      </w:pPr>
      <w:r>
        <w:rPr>
          <w:rFonts w:ascii="Times New Roman"/>
          <w:b w:val="false"/>
          <w:i w:val="false"/>
          <w:color w:val="000000"/>
          <w:sz w:val="28"/>
        </w:rPr>
        <w:t>
      125. Аннулирование записей актов гражданского состояния на основании решения суда производится регистрирующим органом без составления заключения.</w:t>
      </w:r>
    </w:p>
    <w:bookmarkEnd w:id="241"/>
    <w:bookmarkStart w:name="z245" w:id="242"/>
    <w:p>
      <w:pPr>
        <w:spacing w:after="0"/>
        <w:ind w:left="0"/>
        <w:jc w:val="both"/>
      </w:pPr>
      <w:r>
        <w:rPr>
          <w:rFonts w:ascii="Times New Roman"/>
          <w:b w:val="false"/>
          <w:i w:val="false"/>
          <w:color w:val="000000"/>
          <w:sz w:val="28"/>
        </w:rPr>
        <w:t>
      126. Выданные до аннулирования свидетельства о государственной регистрации актов гражданского состояния изымаются и уничтожаются. В случае отсутствия свидетельства об этом указывается в заявлении.</w:t>
      </w:r>
    </w:p>
    <w:bookmarkEnd w:id="242"/>
    <w:bookmarkStart w:name="z246" w:id="243"/>
    <w:p>
      <w:pPr>
        <w:spacing w:after="0"/>
        <w:ind w:left="0"/>
        <w:jc w:val="both"/>
      </w:pPr>
      <w:r>
        <w:rPr>
          <w:rFonts w:ascii="Times New Roman"/>
          <w:b w:val="false"/>
          <w:i w:val="false"/>
          <w:color w:val="000000"/>
          <w:sz w:val="28"/>
        </w:rPr>
        <w:t>
      127. Об аннулировании записи акта гражданского состояния сообщается лицам, по заявлению которых был зарегистрирован акт гражданского состояния, в регистрирующий орган (если запись зарегистрирована в другом месте), а также в орган юстиции области (города республиканского значения) по территориальности.</w:t>
      </w:r>
    </w:p>
    <w:bookmarkEnd w:id="243"/>
    <w:bookmarkStart w:name="z247" w:id="244"/>
    <w:p>
      <w:pPr>
        <w:spacing w:after="0"/>
        <w:ind w:left="0"/>
        <w:jc w:val="both"/>
      </w:pPr>
      <w:r>
        <w:rPr>
          <w:rFonts w:ascii="Times New Roman"/>
          <w:b w:val="false"/>
          <w:i w:val="false"/>
          <w:color w:val="000000"/>
          <w:sz w:val="28"/>
        </w:rPr>
        <w:t>
      128. Заявления об аннулировании восстановленных или повторно составленных записей актов гражданского состояния подаются гражданами Республики Казахстан,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в загранучреждения Республики Казахстан.</w:t>
      </w:r>
    </w:p>
    <w:bookmarkEnd w:id="244"/>
    <w:bookmarkStart w:name="z248" w:id="245"/>
    <w:p>
      <w:pPr>
        <w:spacing w:after="0"/>
        <w:ind w:left="0"/>
        <w:jc w:val="both"/>
      </w:pPr>
      <w:r>
        <w:rPr>
          <w:rFonts w:ascii="Times New Roman"/>
          <w:b w:val="false"/>
          <w:i w:val="false"/>
          <w:color w:val="000000"/>
          <w:sz w:val="28"/>
        </w:rPr>
        <w:t>
      129. Аннулирование записей актов гражданского состояния производится в общем порядке регистрирующим органом по месту нахождения записи, подлежащей аннулированию, по ходатайствам загранучреждения Республики Казахстан, направляемым в регистрирующий орган.</w:t>
      </w:r>
    </w:p>
    <w:bookmarkEnd w:id="245"/>
    <w:bookmarkStart w:name="z249" w:id="246"/>
    <w:p>
      <w:pPr>
        <w:spacing w:after="0"/>
        <w:ind w:left="0"/>
        <w:jc w:val="both"/>
      </w:pPr>
      <w:r>
        <w:rPr>
          <w:rFonts w:ascii="Times New Roman"/>
          <w:b w:val="false"/>
          <w:i w:val="false"/>
          <w:color w:val="000000"/>
          <w:sz w:val="28"/>
        </w:rPr>
        <w:t xml:space="preserve">
      130. Аннулирование записей актов гражданского состояния иностранных граждан и лиц без гражданства, проживающих на территории Республики Казахстан и зарегистрировавших акты гражданского состояния в регистрирующих органах Республики Казахстан, производится в соответствии с </w:t>
      </w:r>
      <w:r>
        <w:rPr>
          <w:rFonts w:ascii="Times New Roman"/>
          <w:b w:val="false"/>
          <w:i w:val="false"/>
          <w:color w:val="000000"/>
          <w:sz w:val="28"/>
        </w:rPr>
        <w:t>Кодексом</w:t>
      </w:r>
      <w:r>
        <w:rPr>
          <w:rFonts w:ascii="Times New Roman"/>
          <w:b w:val="false"/>
          <w:i w:val="false"/>
          <w:color w:val="000000"/>
          <w:sz w:val="28"/>
        </w:rPr>
        <w:t>.</w:t>
      </w:r>
    </w:p>
    <w:bookmarkEnd w:id="246"/>
    <w:bookmarkStart w:name="z250" w:id="247"/>
    <w:p>
      <w:pPr>
        <w:spacing w:after="0"/>
        <w:ind w:left="0"/>
        <w:jc w:val="left"/>
      </w:pPr>
      <w:r>
        <w:rPr>
          <w:rFonts w:ascii="Times New Roman"/>
          <w:b/>
          <w:i w:val="false"/>
          <w:color w:val="000000"/>
        </w:rPr>
        <w:t xml:space="preserve"> Глава 10. Порядок выдачи повторных свидетельств, справок и копий актовых записей о государственной регистрации актов гражданского состояния</w:t>
      </w:r>
    </w:p>
    <w:bookmarkEnd w:id="247"/>
    <w:bookmarkStart w:name="z251" w:id="248"/>
    <w:p>
      <w:pPr>
        <w:spacing w:after="0"/>
        <w:ind w:left="0"/>
        <w:jc w:val="both"/>
      </w:pPr>
      <w:r>
        <w:rPr>
          <w:rFonts w:ascii="Times New Roman"/>
          <w:b w:val="false"/>
          <w:i w:val="false"/>
          <w:color w:val="000000"/>
          <w:sz w:val="28"/>
        </w:rPr>
        <w:t xml:space="preserve">
      131. Перечень основных требований к оказанию государственной услуги, включающий характеристики процесса, форму, содержание и результат оказания, а также иные сведения с учетом особенностей предоставления государственной услуги приведен в стандарте государственной услуги "Выдача повторных свидетельств и справок о регистрации актов гражданского состояния" (далее – стандарт по повторным свидетельствам и справкам) согласно </w:t>
      </w:r>
      <w:r>
        <w:rPr>
          <w:rFonts w:ascii="Times New Roman"/>
          <w:b w:val="false"/>
          <w:i w:val="false"/>
          <w:color w:val="000000"/>
          <w:sz w:val="28"/>
        </w:rPr>
        <w:t>приложению 35</w:t>
      </w:r>
      <w:r>
        <w:rPr>
          <w:rFonts w:ascii="Times New Roman"/>
          <w:b w:val="false"/>
          <w:i w:val="false"/>
          <w:color w:val="000000"/>
          <w:sz w:val="28"/>
        </w:rPr>
        <w:t xml:space="preserve"> к настоящим Правилам.</w:t>
      </w:r>
    </w:p>
    <w:bookmarkEnd w:id="248"/>
    <w:bookmarkStart w:name="z252" w:id="249"/>
    <w:p>
      <w:pPr>
        <w:spacing w:after="0"/>
        <w:ind w:left="0"/>
        <w:jc w:val="both"/>
      </w:pPr>
      <w:r>
        <w:rPr>
          <w:rFonts w:ascii="Times New Roman"/>
          <w:b w:val="false"/>
          <w:i w:val="false"/>
          <w:color w:val="000000"/>
          <w:sz w:val="28"/>
        </w:rPr>
        <w:t xml:space="preserve">
      Для получения повторного свидетельства или справки о регистрации актов гражданского состояния услугополучатель обращается с заявлением в Государственную корпорацию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36</w:t>
      </w:r>
      <w:r>
        <w:rPr>
          <w:rFonts w:ascii="Times New Roman"/>
          <w:b w:val="false"/>
          <w:i w:val="false"/>
          <w:color w:val="000000"/>
          <w:sz w:val="28"/>
        </w:rPr>
        <w:t xml:space="preserve"> к настоящим Правилам в соответствии с видом повторного свидетельства или справки, с приложением документов, указанных в пункте 8 стандарта по повторным свидетельствам и справкам.</w:t>
      </w:r>
    </w:p>
    <w:bookmarkEnd w:id="249"/>
    <w:bookmarkStart w:name="z253" w:id="250"/>
    <w:p>
      <w:pPr>
        <w:spacing w:after="0"/>
        <w:ind w:left="0"/>
        <w:jc w:val="both"/>
      </w:pPr>
      <w:r>
        <w:rPr>
          <w:rFonts w:ascii="Times New Roman"/>
          <w:b w:val="false"/>
          <w:i w:val="false"/>
          <w:color w:val="000000"/>
          <w:sz w:val="28"/>
        </w:rPr>
        <w:t>
      Повторные свидетельства или справки о регистрации актов гражданского состояния выдаются любым регистрирующим органом вне зависимости от места государственной регистрации акта гражданского состояния.</w:t>
      </w:r>
    </w:p>
    <w:bookmarkEnd w:id="250"/>
    <w:bookmarkStart w:name="z254" w:id="251"/>
    <w:p>
      <w:pPr>
        <w:spacing w:after="0"/>
        <w:ind w:left="0"/>
        <w:jc w:val="both"/>
      </w:pPr>
      <w:r>
        <w:rPr>
          <w:rFonts w:ascii="Times New Roman"/>
          <w:b w:val="false"/>
          <w:i w:val="false"/>
          <w:color w:val="000000"/>
          <w:sz w:val="28"/>
        </w:rPr>
        <w:t>
      132. В случае утери или непригодности для использования первичного свидетельства, а также в связи с внесенными изменениями, дополнениями и исправлениями, на основании архивной актовой записи, выдается повторное свидетельство о государственной регистрации акта гражданского состояния (далее – повторное свидетельство).</w:t>
      </w:r>
    </w:p>
    <w:bookmarkEnd w:id="251"/>
    <w:bookmarkStart w:name="z255" w:id="252"/>
    <w:p>
      <w:pPr>
        <w:spacing w:after="0"/>
        <w:ind w:left="0"/>
        <w:jc w:val="both"/>
      </w:pPr>
      <w:r>
        <w:rPr>
          <w:rFonts w:ascii="Times New Roman"/>
          <w:b w:val="false"/>
          <w:i w:val="false"/>
          <w:color w:val="000000"/>
          <w:sz w:val="28"/>
        </w:rPr>
        <w:t>
      Повторные свидетельства выписываются в точном соответствии с актовыми записями. Названия местностей указываются в точном соответствии с существовавшим административно-территориальным делением, а местом регистрации и местом выдачи – регистрирующий орган, по ныне существующему административному делению.</w:t>
      </w:r>
    </w:p>
    <w:bookmarkEnd w:id="252"/>
    <w:bookmarkStart w:name="z256" w:id="253"/>
    <w:p>
      <w:pPr>
        <w:spacing w:after="0"/>
        <w:ind w:left="0"/>
        <w:jc w:val="both"/>
      </w:pPr>
      <w:r>
        <w:rPr>
          <w:rFonts w:ascii="Times New Roman"/>
          <w:b w:val="false"/>
          <w:i w:val="false"/>
          <w:color w:val="000000"/>
          <w:sz w:val="28"/>
        </w:rPr>
        <w:t>
      Если в актовой записи сведений о национальности, гражданстве не имеются, то соответствующие графы выдаваемых повторных свидетельств не заполняются.</w:t>
      </w:r>
    </w:p>
    <w:bookmarkEnd w:id="253"/>
    <w:bookmarkStart w:name="z257" w:id="254"/>
    <w:p>
      <w:pPr>
        <w:spacing w:after="0"/>
        <w:ind w:left="0"/>
        <w:jc w:val="both"/>
      </w:pPr>
      <w:r>
        <w:rPr>
          <w:rFonts w:ascii="Times New Roman"/>
          <w:b w:val="false"/>
          <w:i w:val="false"/>
          <w:color w:val="000000"/>
          <w:sz w:val="28"/>
        </w:rPr>
        <w:t>
      133. Повторные свидетельства выдаются лицам, в отношении которых составлена запись о государственной регистрации акта гражданского состояния.</w:t>
      </w:r>
    </w:p>
    <w:bookmarkEnd w:id="254"/>
    <w:bookmarkStart w:name="z258" w:id="255"/>
    <w:p>
      <w:pPr>
        <w:spacing w:after="0"/>
        <w:ind w:left="0"/>
        <w:jc w:val="both"/>
      </w:pPr>
      <w:r>
        <w:rPr>
          <w:rFonts w:ascii="Times New Roman"/>
          <w:b w:val="false"/>
          <w:i w:val="false"/>
          <w:color w:val="000000"/>
          <w:sz w:val="28"/>
        </w:rPr>
        <w:t>
      На выдаваемых повторных свидетельствах на первой странице сверху указывается "Повторное".</w:t>
      </w:r>
    </w:p>
    <w:bookmarkEnd w:id="255"/>
    <w:bookmarkStart w:name="z259" w:id="256"/>
    <w:p>
      <w:pPr>
        <w:spacing w:after="0"/>
        <w:ind w:left="0"/>
        <w:jc w:val="both"/>
      </w:pPr>
      <w:r>
        <w:rPr>
          <w:rFonts w:ascii="Times New Roman"/>
          <w:b w:val="false"/>
          <w:i w:val="false"/>
          <w:color w:val="000000"/>
          <w:sz w:val="28"/>
        </w:rPr>
        <w:t xml:space="preserve">
      При наличии доверенности, выданной в соответствии с </w:t>
      </w:r>
      <w:r>
        <w:rPr>
          <w:rFonts w:ascii="Times New Roman"/>
          <w:b w:val="false"/>
          <w:i w:val="false"/>
          <w:color w:val="000000"/>
          <w:sz w:val="28"/>
        </w:rPr>
        <w:t>Гражданским</w:t>
      </w:r>
      <w:r>
        <w:rPr>
          <w:rFonts w:ascii="Times New Roman"/>
          <w:b w:val="false"/>
          <w:i w:val="false"/>
          <w:color w:val="000000"/>
          <w:sz w:val="28"/>
        </w:rPr>
        <w:t xml:space="preserve"> Кодексом Республики Казахстан, повторное свидетельство выдается законному представителю.</w:t>
      </w:r>
    </w:p>
    <w:bookmarkEnd w:id="256"/>
    <w:bookmarkStart w:name="z260" w:id="257"/>
    <w:p>
      <w:pPr>
        <w:spacing w:after="0"/>
        <w:ind w:left="0"/>
        <w:jc w:val="both"/>
      </w:pPr>
      <w:r>
        <w:rPr>
          <w:rFonts w:ascii="Times New Roman"/>
          <w:b w:val="false"/>
          <w:i w:val="false"/>
          <w:color w:val="000000"/>
          <w:sz w:val="28"/>
        </w:rPr>
        <w:t>
      134. Повторные свидетельства о рождении на детей до шестнадцатилетнего возраста выдаются родителям, опекунам, усыновителям (удочерителям), попечителям и администрации детских учреждений, в которых дети находятся на воспитании. На детей старше шестнадцати лет, но не достигших восемнадцати лет и не получивших документ, удостоверяющий личность, выдаются повторные свидетельства в присутствии одного из родителей, либо опекуна, при предоставлении ими документа, удостоверяющего личность.</w:t>
      </w:r>
    </w:p>
    <w:bookmarkEnd w:id="257"/>
    <w:bookmarkStart w:name="z261" w:id="258"/>
    <w:p>
      <w:pPr>
        <w:spacing w:after="0"/>
        <w:ind w:left="0"/>
        <w:jc w:val="both"/>
      </w:pPr>
      <w:r>
        <w:rPr>
          <w:rFonts w:ascii="Times New Roman"/>
          <w:b w:val="false"/>
          <w:i w:val="false"/>
          <w:color w:val="000000"/>
          <w:sz w:val="28"/>
        </w:rPr>
        <w:t>
      Повторные свидетельства о смерти выдаются близким родственникам умершего, другим лицам, входящим в круг его наследников.</w:t>
      </w:r>
    </w:p>
    <w:bookmarkEnd w:id="258"/>
    <w:bookmarkStart w:name="z262" w:id="259"/>
    <w:p>
      <w:pPr>
        <w:spacing w:after="0"/>
        <w:ind w:left="0"/>
        <w:jc w:val="both"/>
      </w:pPr>
      <w:r>
        <w:rPr>
          <w:rFonts w:ascii="Times New Roman"/>
          <w:b w:val="false"/>
          <w:i w:val="false"/>
          <w:color w:val="000000"/>
          <w:sz w:val="28"/>
        </w:rPr>
        <w:t>
      135. Если актовой записи в ИС ЗАГС и в регистрирующем органе не имеется, то заявление направляется в территориальный орган юстиции области (города республиканского значения) для проверки по вторым экземплярам.</w:t>
      </w:r>
    </w:p>
    <w:bookmarkEnd w:id="259"/>
    <w:bookmarkStart w:name="z263" w:id="260"/>
    <w:p>
      <w:pPr>
        <w:spacing w:after="0"/>
        <w:ind w:left="0"/>
        <w:jc w:val="both"/>
      </w:pPr>
      <w:r>
        <w:rPr>
          <w:rFonts w:ascii="Times New Roman"/>
          <w:b w:val="false"/>
          <w:i w:val="false"/>
          <w:color w:val="000000"/>
          <w:sz w:val="28"/>
        </w:rPr>
        <w:t>
      Проверка проводится в течение 3 (трех) рабочих дней. В случае наличия записи в архиве территориального органа юстиции в течении 10 (десяти) календарных дней принимают меры по внесению записи акта гражданского состояния в ИС ЗАГС.</w:t>
      </w:r>
    </w:p>
    <w:bookmarkEnd w:id="260"/>
    <w:bookmarkStart w:name="z264" w:id="261"/>
    <w:p>
      <w:pPr>
        <w:spacing w:after="0"/>
        <w:ind w:left="0"/>
        <w:jc w:val="both"/>
      </w:pPr>
      <w:r>
        <w:rPr>
          <w:rFonts w:ascii="Times New Roman"/>
          <w:b w:val="false"/>
          <w:i w:val="false"/>
          <w:color w:val="000000"/>
          <w:sz w:val="28"/>
        </w:rPr>
        <w:t>
      После чего в течении 2 (двух) рабочих дней регистрирующим органом выписывается повторное свидетельство.</w:t>
      </w:r>
    </w:p>
    <w:bookmarkEnd w:id="261"/>
    <w:bookmarkStart w:name="z265" w:id="262"/>
    <w:p>
      <w:pPr>
        <w:spacing w:after="0"/>
        <w:ind w:left="0"/>
        <w:jc w:val="both"/>
      </w:pPr>
      <w:r>
        <w:rPr>
          <w:rFonts w:ascii="Times New Roman"/>
          <w:b w:val="false"/>
          <w:i w:val="false"/>
          <w:color w:val="000000"/>
          <w:sz w:val="28"/>
        </w:rPr>
        <w:t>
      В случае отсутствия записи в архиве территориального органа юстиции в течении 1 (одного) рабочего дня в регистрирующий орган направляется письмо об отсутствии записи акта гражданского состояния. Регистрирующий орган направляет ответ об отсутствии актовой записи услугополучателю с рекомендациями о подаче заявления о восстановлении записи акта гражданского состояния.</w:t>
      </w:r>
    </w:p>
    <w:bookmarkEnd w:id="262"/>
    <w:bookmarkStart w:name="z266" w:id="263"/>
    <w:p>
      <w:pPr>
        <w:spacing w:after="0"/>
        <w:ind w:left="0"/>
        <w:jc w:val="both"/>
      </w:pPr>
      <w:r>
        <w:rPr>
          <w:rFonts w:ascii="Times New Roman"/>
          <w:b w:val="false"/>
          <w:i w:val="false"/>
          <w:color w:val="000000"/>
          <w:sz w:val="28"/>
        </w:rPr>
        <w:t xml:space="preserve">
      136. Высылка повторных свидетельств по запросам, поступившим в рамках </w:t>
      </w:r>
      <w:r>
        <w:rPr>
          <w:rFonts w:ascii="Times New Roman"/>
          <w:b w:val="false"/>
          <w:i w:val="false"/>
          <w:color w:val="000000"/>
          <w:sz w:val="28"/>
        </w:rPr>
        <w:t>Конвенций</w:t>
      </w:r>
      <w:r>
        <w:rPr>
          <w:rFonts w:ascii="Times New Roman"/>
          <w:b w:val="false"/>
          <w:i w:val="false"/>
          <w:color w:val="000000"/>
          <w:sz w:val="28"/>
        </w:rPr>
        <w:t xml:space="preserve"> о правовой помощи по гражданским, семейным и уголовным делам, ратифицированных Республикой Казахстан, осуществляется почтовой связью.</w:t>
      </w:r>
    </w:p>
    <w:bookmarkEnd w:id="263"/>
    <w:p>
      <w:pPr>
        <w:spacing w:after="0"/>
        <w:ind w:left="0"/>
        <w:jc w:val="both"/>
      </w:pPr>
      <w:r>
        <w:rPr>
          <w:rFonts w:ascii="Times New Roman"/>
          <w:b w:val="false"/>
          <w:i w:val="false"/>
          <w:color w:val="000000"/>
          <w:sz w:val="28"/>
        </w:rPr>
        <w:t>
      Военнослужащим повторные свидетельства высылаются на имя командира воинской части, лицам, содержащимся в местах лишения свободы на имя начальника исправительно-трудовой колонии.</w:t>
      </w:r>
    </w:p>
    <w:bookmarkStart w:name="z268" w:id="264"/>
    <w:p>
      <w:pPr>
        <w:spacing w:after="0"/>
        <w:ind w:left="0"/>
        <w:jc w:val="both"/>
      </w:pPr>
      <w:r>
        <w:rPr>
          <w:rFonts w:ascii="Times New Roman"/>
          <w:b w:val="false"/>
          <w:i w:val="false"/>
          <w:color w:val="000000"/>
          <w:sz w:val="28"/>
        </w:rPr>
        <w:t>
      137. Свидетельства о государственной регистрации актов гражданского состояния пересылаются заказными письмами, прошивка и перегибание свидетельств не допускается.</w:t>
      </w:r>
    </w:p>
    <w:bookmarkEnd w:id="264"/>
    <w:bookmarkStart w:name="z269" w:id="265"/>
    <w:p>
      <w:pPr>
        <w:spacing w:after="0"/>
        <w:ind w:left="0"/>
        <w:jc w:val="both"/>
      </w:pPr>
      <w:r>
        <w:rPr>
          <w:rFonts w:ascii="Times New Roman"/>
          <w:b w:val="false"/>
          <w:i w:val="false"/>
          <w:color w:val="000000"/>
          <w:sz w:val="28"/>
        </w:rPr>
        <w:t>
      138. Проверка заявлений о выдаче повторных свидетельств производится в ИС ЗАГС.</w:t>
      </w:r>
    </w:p>
    <w:bookmarkEnd w:id="265"/>
    <w:bookmarkStart w:name="z270" w:id="266"/>
    <w:p>
      <w:pPr>
        <w:spacing w:after="0"/>
        <w:ind w:left="0"/>
        <w:jc w:val="both"/>
      </w:pPr>
      <w:r>
        <w:rPr>
          <w:rFonts w:ascii="Times New Roman"/>
          <w:b w:val="false"/>
          <w:i w:val="false"/>
          <w:color w:val="000000"/>
          <w:sz w:val="28"/>
        </w:rPr>
        <w:t>
      Если в ИС ЗАГС сведения отсутствуют поиск производится по актовым (метрическим) книгам по месту регистрации акта гражданского состояния за год, указанный в заявлении, а также за два предшествующих и два последующих года от указанного в заявлении года регистрации акта гражданского состояния.</w:t>
      </w:r>
    </w:p>
    <w:bookmarkEnd w:id="266"/>
    <w:bookmarkStart w:name="z271" w:id="267"/>
    <w:p>
      <w:pPr>
        <w:spacing w:after="0"/>
        <w:ind w:left="0"/>
        <w:jc w:val="both"/>
      </w:pPr>
      <w:r>
        <w:rPr>
          <w:rFonts w:ascii="Times New Roman"/>
          <w:b w:val="false"/>
          <w:i w:val="false"/>
          <w:color w:val="000000"/>
          <w:sz w:val="28"/>
        </w:rPr>
        <w:t>
      Если конкретный год регистрации акта гражданского состояния не указан проверка осуществляется только в ИС ЗАГС.</w:t>
      </w:r>
    </w:p>
    <w:bookmarkEnd w:id="267"/>
    <w:bookmarkStart w:name="z272" w:id="268"/>
    <w:p>
      <w:pPr>
        <w:spacing w:after="0"/>
        <w:ind w:left="0"/>
        <w:jc w:val="both"/>
      </w:pPr>
      <w:r>
        <w:rPr>
          <w:rFonts w:ascii="Times New Roman"/>
          <w:b w:val="false"/>
          <w:i w:val="false"/>
          <w:color w:val="000000"/>
          <w:sz w:val="28"/>
        </w:rPr>
        <w:t>
      Проверка проводится в течение 3 (трех) рабочих дней. В случае наличия записи в архиве регистрирующего органа в течении 10 (десяти) календарных дней принимаются меры по внесению записи акта гражданского состояния в ИС ЗАГС.</w:t>
      </w:r>
    </w:p>
    <w:bookmarkEnd w:id="268"/>
    <w:bookmarkStart w:name="z273" w:id="269"/>
    <w:p>
      <w:pPr>
        <w:spacing w:after="0"/>
        <w:ind w:left="0"/>
        <w:jc w:val="both"/>
      </w:pPr>
      <w:r>
        <w:rPr>
          <w:rFonts w:ascii="Times New Roman"/>
          <w:b w:val="false"/>
          <w:i w:val="false"/>
          <w:color w:val="000000"/>
          <w:sz w:val="28"/>
        </w:rPr>
        <w:t xml:space="preserve">
      139. В удостоверение факта регистрации акта гражданского состояния регистрирующим органом выдается справка о регистрации акта гражданского состояния (далее – справка) на основании записи в книге регистрации актов гражданского состояния по форме, согласно </w:t>
      </w:r>
      <w:r>
        <w:rPr>
          <w:rFonts w:ascii="Times New Roman"/>
          <w:b w:val="false"/>
          <w:i w:val="false"/>
          <w:color w:val="000000"/>
          <w:sz w:val="28"/>
        </w:rPr>
        <w:t>приложению 20</w:t>
      </w:r>
      <w:r>
        <w:rPr>
          <w:rFonts w:ascii="Times New Roman"/>
          <w:b w:val="false"/>
          <w:i w:val="false"/>
          <w:color w:val="000000"/>
          <w:sz w:val="28"/>
        </w:rPr>
        <w:t xml:space="preserve">, </w:t>
      </w:r>
      <w:r>
        <w:rPr>
          <w:rFonts w:ascii="Times New Roman"/>
          <w:b w:val="false"/>
          <w:i w:val="false"/>
          <w:color w:val="000000"/>
          <w:sz w:val="28"/>
        </w:rPr>
        <w:t>37</w:t>
      </w:r>
      <w:r>
        <w:rPr>
          <w:rFonts w:ascii="Times New Roman"/>
          <w:b w:val="false"/>
          <w:i w:val="false"/>
          <w:color w:val="000000"/>
          <w:sz w:val="28"/>
        </w:rPr>
        <w:t xml:space="preserve"> к настоящим Правилам в соответствии с видом регистрации актов гражданского состояния.</w:t>
      </w:r>
    </w:p>
    <w:bookmarkEnd w:id="269"/>
    <w:bookmarkStart w:name="z274" w:id="270"/>
    <w:p>
      <w:pPr>
        <w:spacing w:after="0"/>
        <w:ind w:left="0"/>
        <w:jc w:val="both"/>
      </w:pPr>
      <w:r>
        <w:rPr>
          <w:rFonts w:ascii="Times New Roman"/>
          <w:b w:val="false"/>
          <w:i w:val="false"/>
          <w:color w:val="000000"/>
          <w:sz w:val="28"/>
        </w:rPr>
        <w:t>
      Справка выдается в электронном виде через портал "электронного правительства" посредством ИС ЗАГС.</w:t>
      </w:r>
    </w:p>
    <w:bookmarkEnd w:id="270"/>
    <w:bookmarkStart w:name="z275" w:id="271"/>
    <w:p>
      <w:pPr>
        <w:spacing w:after="0"/>
        <w:ind w:left="0"/>
        <w:jc w:val="both"/>
      </w:pPr>
      <w:r>
        <w:rPr>
          <w:rFonts w:ascii="Times New Roman"/>
          <w:b w:val="false"/>
          <w:i w:val="false"/>
          <w:color w:val="000000"/>
          <w:sz w:val="28"/>
        </w:rPr>
        <w:t>
      При необходимости предоставления справок в уполномоченные органы за пределами Республики Казахстан, справки выдаются в бумажном виде. При необходимости и указания об этом в заявлении в примечании данных справок указываются основания для внесения изменений, дополнений, исправлений в актовую запись, выдачи повторного свидетельства. Примечание заполняется в случаях, если сведения не относятся к личной и семейной тайне.</w:t>
      </w:r>
    </w:p>
    <w:bookmarkEnd w:id="271"/>
    <w:bookmarkStart w:name="z276" w:id="272"/>
    <w:p>
      <w:pPr>
        <w:spacing w:after="0"/>
        <w:ind w:left="0"/>
        <w:jc w:val="both"/>
      </w:pPr>
      <w:r>
        <w:rPr>
          <w:rFonts w:ascii="Times New Roman"/>
          <w:b w:val="false"/>
          <w:i w:val="false"/>
          <w:color w:val="000000"/>
          <w:sz w:val="28"/>
        </w:rPr>
        <w:t>
      Сведения, содержащие информацию о том, что усыновители не являются родителями усыновленного ребенка указываются только с согласия усыновителя или усыновителей.</w:t>
      </w:r>
    </w:p>
    <w:bookmarkEnd w:id="272"/>
    <w:bookmarkStart w:name="z277" w:id="273"/>
    <w:p>
      <w:pPr>
        <w:spacing w:after="0"/>
        <w:ind w:left="0"/>
        <w:jc w:val="both"/>
      </w:pPr>
      <w:r>
        <w:rPr>
          <w:rFonts w:ascii="Times New Roman"/>
          <w:b w:val="false"/>
          <w:i w:val="false"/>
          <w:color w:val="000000"/>
          <w:sz w:val="28"/>
        </w:rPr>
        <w:t>
      Справки о брачной правоспособности выдаются любым регистрирующим органом на основании проверок в ИС ЗАГС начиная с шестнадцатилетнего возраста.</w:t>
      </w:r>
    </w:p>
    <w:bookmarkEnd w:id="273"/>
    <w:bookmarkStart w:name="z278" w:id="274"/>
    <w:p>
      <w:pPr>
        <w:spacing w:after="0"/>
        <w:ind w:left="0"/>
        <w:jc w:val="both"/>
      </w:pPr>
      <w:r>
        <w:rPr>
          <w:rFonts w:ascii="Times New Roman"/>
          <w:b w:val="false"/>
          <w:i w:val="false"/>
          <w:color w:val="000000"/>
          <w:sz w:val="28"/>
        </w:rPr>
        <w:t>
      140. Справки, содержащие сведения из записей актов гражданского состояния, выдаются:</w:t>
      </w:r>
    </w:p>
    <w:bookmarkEnd w:id="274"/>
    <w:bookmarkStart w:name="z279" w:id="275"/>
    <w:p>
      <w:pPr>
        <w:spacing w:after="0"/>
        <w:ind w:left="0"/>
        <w:jc w:val="both"/>
      </w:pPr>
      <w:r>
        <w:rPr>
          <w:rFonts w:ascii="Times New Roman"/>
          <w:b w:val="false"/>
          <w:i w:val="false"/>
          <w:color w:val="000000"/>
          <w:sz w:val="28"/>
        </w:rPr>
        <w:t>
      1) гражданину, на которого составлена запись акта;</w:t>
      </w:r>
    </w:p>
    <w:bookmarkEnd w:id="275"/>
    <w:bookmarkStart w:name="z280" w:id="276"/>
    <w:p>
      <w:pPr>
        <w:spacing w:after="0"/>
        <w:ind w:left="0"/>
        <w:jc w:val="both"/>
      </w:pPr>
      <w:r>
        <w:rPr>
          <w:rFonts w:ascii="Times New Roman"/>
          <w:b w:val="false"/>
          <w:i w:val="false"/>
          <w:color w:val="000000"/>
          <w:sz w:val="28"/>
        </w:rPr>
        <w:t>
      2) родителям, усыновителям, опекунам и попечителям;</w:t>
      </w:r>
    </w:p>
    <w:bookmarkEnd w:id="276"/>
    <w:bookmarkStart w:name="z281" w:id="277"/>
    <w:p>
      <w:pPr>
        <w:spacing w:after="0"/>
        <w:ind w:left="0"/>
        <w:jc w:val="both"/>
      </w:pPr>
      <w:r>
        <w:rPr>
          <w:rFonts w:ascii="Times New Roman"/>
          <w:b w:val="false"/>
          <w:i w:val="false"/>
          <w:color w:val="000000"/>
          <w:sz w:val="28"/>
        </w:rPr>
        <w:t>
      3) гражданам, являющимся опекунами недееспособных лиц;</w:t>
      </w:r>
    </w:p>
    <w:bookmarkEnd w:id="277"/>
    <w:bookmarkStart w:name="z282" w:id="278"/>
    <w:p>
      <w:pPr>
        <w:spacing w:after="0"/>
        <w:ind w:left="0"/>
        <w:jc w:val="both"/>
      </w:pPr>
      <w:r>
        <w:rPr>
          <w:rFonts w:ascii="Times New Roman"/>
          <w:b w:val="false"/>
          <w:i w:val="false"/>
          <w:color w:val="000000"/>
          <w:sz w:val="28"/>
        </w:rPr>
        <w:t>
      4) родственникам и наследникам умершего.</w:t>
      </w:r>
    </w:p>
    <w:bookmarkEnd w:id="278"/>
    <w:bookmarkStart w:name="z283" w:id="279"/>
    <w:p>
      <w:pPr>
        <w:spacing w:after="0"/>
        <w:ind w:left="0"/>
        <w:jc w:val="both"/>
      </w:pPr>
      <w:r>
        <w:rPr>
          <w:rFonts w:ascii="Times New Roman"/>
          <w:b w:val="false"/>
          <w:i w:val="false"/>
          <w:color w:val="000000"/>
          <w:sz w:val="28"/>
        </w:rPr>
        <w:t>
      Справки выдаются представителям граждан, подтверждающим его полномочия.</w:t>
      </w:r>
    </w:p>
    <w:bookmarkEnd w:id="279"/>
    <w:bookmarkStart w:name="z284" w:id="280"/>
    <w:p>
      <w:pPr>
        <w:spacing w:after="0"/>
        <w:ind w:left="0"/>
        <w:jc w:val="both"/>
      </w:pPr>
      <w:r>
        <w:rPr>
          <w:rFonts w:ascii="Times New Roman"/>
          <w:b w:val="false"/>
          <w:i w:val="false"/>
          <w:color w:val="000000"/>
          <w:sz w:val="28"/>
        </w:rPr>
        <w:t>
      141. Копии актовых записей о регистрации актов гражданского состояния являются документами для служебного пользования. Гражданам копии актовых записей не выдаются.</w:t>
      </w:r>
    </w:p>
    <w:bookmarkEnd w:id="280"/>
    <w:bookmarkStart w:name="z285" w:id="281"/>
    <w:p>
      <w:pPr>
        <w:spacing w:after="0"/>
        <w:ind w:left="0"/>
        <w:jc w:val="both"/>
      </w:pPr>
      <w:r>
        <w:rPr>
          <w:rFonts w:ascii="Times New Roman"/>
          <w:b w:val="false"/>
          <w:i w:val="false"/>
          <w:color w:val="000000"/>
          <w:sz w:val="28"/>
        </w:rPr>
        <w:t>
      142. Копии записей актов гражданского состояния выдаются (высылаются) только по запросам государственных органов Республики Казахстан (за исключением государственных органов информационные системы которых интегрированы с ИС ЗАГС) в пределах их компетенции, установленной законодательством Республики Казахстан, органов адвокатуры, нотариусов (при отсутствии записей актов гражданского состояния в ИС ЗАГС) включая другие государства, а также по запросам органов (служб) РАГС других государств.</w:t>
      </w:r>
    </w:p>
    <w:bookmarkEnd w:id="281"/>
    <w:bookmarkStart w:name="z286" w:id="282"/>
    <w:p>
      <w:pPr>
        <w:spacing w:after="0"/>
        <w:ind w:left="0"/>
        <w:jc w:val="both"/>
      </w:pPr>
      <w:r>
        <w:rPr>
          <w:rFonts w:ascii="Times New Roman"/>
          <w:b w:val="false"/>
          <w:i w:val="false"/>
          <w:color w:val="000000"/>
          <w:sz w:val="28"/>
        </w:rPr>
        <w:t>
      143. Свидетельства, справки и копии записей актов гражданского состояния подписываются должностным лицом и скрепляются печатью регистрирующего органа.</w:t>
      </w:r>
    </w:p>
    <w:bookmarkEnd w:id="282"/>
    <w:bookmarkStart w:name="z287" w:id="283"/>
    <w:p>
      <w:pPr>
        <w:spacing w:after="0"/>
        <w:ind w:left="0"/>
        <w:jc w:val="left"/>
      </w:pPr>
      <w:r>
        <w:rPr>
          <w:rFonts w:ascii="Times New Roman"/>
          <w:b/>
          <w:i w:val="false"/>
          <w:color w:val="000000"/>
        </w:rPr>
        <w:t xml:space="preserve"> Глава 11. Порядок внесения изменений, дополнений и исправлений в записи актов гражданского состояния</w:t>
      </w:r>
    </w:p>
    <w:bookmarkEnd w:id="283"/>
    <w:bookmarkStart w:name="z288" w:id="284"/>
    <w:p>
      <w:pPr>
        <w:spacing w:after="0"/>
        <w:ind w:left="0"/>
        <w:jc w:val="both"/>
      </w:pPr>
      <w:r>
        <w:rPr>
          <w:rFonts w:ascii="Times New Roman"/>
          <w:b w:val="false"/>
          <w:i w:val="false"/>
          <w:color w:val="000000"/>
          <w:sz w:val="28"/>
        </w:rPr>
        <w:t xml:space="preserve">
      144. Для внесении изменений, дополнений и исправлений в записи актов гражданского состояния услугополучатель обращается в любой регистрирующий орган, МИО районов в городе, городов районного значения, акимы поселков, сел, сельских округов либо в Государственную корпорацию (за исключением внесении изменений, дополнений и исправлений в записи актов о заключении брака (супружества)) по желанию в письменном виде или в электронном виде посредством портала по форме, согласно </w:t>
      </w:r>
      <w:r>
        <w:rPr>
          <w:rFonts w:ascii="Times New Roman"/>
          <w:b w:val="false"/>
          <w:i w:val="false"/>
          <w:color w:val="000000"/>
          <w:sz w:val="28"/>
        </w:rPr>
        <w:t>приложению 24</w:t>
      </w:r>
      <w:r>
        <w:rPr>
          <w:rFonts w:ascii="Times New Roman"/>
          <w:b w:val="false"/>
          <w:i w:val="false"/>
          <w:color w:val="000000"/>
          <w:sz w:val="28"/>
        </w:rPr>
        <w:t xml:space="preserve"> к настоящим Правилам (за исключением внесения изменений, дополнений при установлении отцовства (материнства) или усыновления (удочерения)), с приложением документов указанных в пункте 8 стандартов о рождении, заключении брака, расторжении брака, смерти и перемены Ф.И.О.</w:t>
      </w:r>
    </w:p>
    <w:bookmarkEnd w:id="284"/>
    <w:bookmarkStart w:name="z289" w:id="285"/>
    <w:p>
      <w:pPr>
        <w:spacing w:after="0"/>
        <w:ind w:left="0"/>
        <w:jc w:val="both"/>
      </w:pPr>
      <w:r>
        <w:rPr>
          <w:rFonts w:ascii="Times New Roman"/>
          <w:b w:val="false"/>
          <w:i w:val="false"/>
          <w:color w:val="000000"/>
          <w:sz w:val="28"/>
        </w:rPr>
        <w:t>
      145. Заявления подлежат рассмотрению в срок до 5 (пяти) рабочих дней.</w:t>
      </w:r>
    </w:p>
    <w:bookmarkEnd w:id="285"/>
    <w:bookmarkStart w:name="z290" w:id="286"/>
    <w:p>
      <w:pPr>
        <w:spacing w:after="0"/>
        <w:ind w:left="0"/>
        <w:jc w:val="both"/>
      </w:pPr>
      <w:r>
        <w:rPr>
          <w:rFonts w:ascii="Times New Roman"/>
          <w:b w:val="false"/>
          <w:i w:val="false"/>
          <w:color w:val="000000"/>
          <w:sz w:val="28"/>
        </w:rPr>
        <w:t>
      146. Внесение изменений, дополнений и исправлений в записи актов гражданского состояния производится при следующих основаниях:</w:t>
      </w:r>
    </w:p>
    <w:bookmarkEnd w:id="286"/>
    <w:bookmarkStart w:name="z291" w:id="287"/>
    <w:p>
      <w:pPr>
        <w:spacing w:after="0"/>
        <w:ind w:left="0"/>
        <w:jc w:val="both"/>
      </w:pPr>
      <w:r>
        <w:rPr>
          <w:rFonts w:ascii="Times New Roman"/>
          <w:b w:val="false"/>
          <w:i w:val="false"/>
          <w:color w:val="000000"/>
          <w:sz w:val="28"/>
        </w:rPr>
        <w:t>
      1) при изменении фамилии ребенка на общую фамилии родителей или фамилию одного из родителей;</w:t>
      </w:r>
    </w:p>
    <w:bookmarkEnd w:id="287"/>
    <w:bookmarkStart w:name="z292" w:id="288"/>
    <w:p>
      <w:pPr>
        <w:spacing w:after="0"/>
        <w:ind w:left="0"/>
        <w:jc w:val="both"/>
      </w:pPr>
      <w:r>
        <w:rPr>
          <w:rFonts w:ascii="Times New Roman"/>
          <w:b w:val="false"/>
          <w:i w:val="false"/>
          <w:color w:val="000000"/>
          <w:sz w:val="28"/>
        </w:rPr>
        <w:t>
      2) при изменении фамилии супруга (супруги) в связи с заключением или расторжением брака (супружества) или признанием брака (супружества) недействительным;</w:t>
      </w:r>
    </w:p>
    <w:bookmarkEnd w:id="288"/>
    <w:bookmarkStart w:name="z293" w:id="289"/>
    <w:p>
      <w:pPr>
        <w:spacing w:after="0"/>
        <w:ind w:left="0"/>
        <w:jc w:val="both"/>
      </w:pPr>
      <w:r>
        <w:rPr>
          <w:rFonts w:ascii="Times New Roman"/>
          <w:b w:val="false"/>
          <w:i w:val="false"/>
          <w:color w:val="000000"/>
          <w:sz w:val="28"/>
        </w:rPr>
        <w:t>
      3) при изменении имени, фамилии, исключения отчества несовершеннолетнего ребенка в связи с прекращением брака (супружества) между родителями или признанием брака (супружества) недействительным;</w:t>
      </w:r>
    </w:p>
    <w:bookmarkEnd w:id="289"/>
    <w:bookmarkStart w:name="z294" w:id="290"/>
    <w:p>
      <w:pPr>
        <w:spacing w:after="0"/>
        <w:ind w:left="0"/>
        <w:jc w:val="both"/>
      </w:pPr>
      <w:r>
        <w:rPr>
          <w:rFonts w:ascii="Times New Roman"/>
          <w:b w:val="false"/>
          <w:i w:val="false"/>
          <w:color w:val="000000"/>
          <w:sz w:val="28"/>
        </w:rPr>
        <w:t>
      4) при изменении пола ребенка согласно заключению врачебно-квалификационной комиссии;</w:t>
      </w:r>
    </w:p>
    <w:bookmarkEnd w:id="290"/>
    <w:bookmarkStart w:name="z295" w:id="291"/>
    <w:p>
      <w:pPr>
        <w:spacing w:after="0"/>
        <w:ind w:left="0"/>
        <w:jc w:val="both"/>
      </w:pPr>
      <w:r>
        <w:rPr>
          <w:rFonts w:ascii="Times New Roman"/>
          <w:b w:val="false"/>
          <w:i w:val="false"/>
          <w:color w:val="000000"/>
          <w:sz w:val="28"/>
        </w:rPr>
        <w:t>
      5) при поступлении заявления матери, не состоящей в браке (супружестве), о внесении в запись акта о рождении ребенка сведений об отце ребенка, также изменении имени ребенка (когда это вызывается интересами ребенка), изменении, дополнении и исключении сведений об отце ребенка, которые были указаны (указываются) по ее заявлению;</w:t>
      </w:r>
    </w:p>
    <w:bookmarkEnd w:id="291"/>
    <w:bookmarkStart w:name="z296" w:id="292"/>
    <w:p>
      <w:pPr>
        <w:spacing w:after="0"/>
        <w:ind w:left="0"/>
        <w:jc w:val="both"/>
      </w:pPr>
      <w:r>
        <w:rPr>
          <w:rFonts w:ascii="Times New Roman"/>
          <w:b w:val="false"/>
          <w:i w:val="false"/>
          <w:color w:val="000000"/>
          <w:sz w:val="28"/>
        </w:rPr>
        <w:t>
      6) в связи с решением суда об отмене или о признании усыновления недействительным, а также признании брака (супружества) недействительным;</w:t>
      </w:r>
    </w:p>
    <w:bookmarkEnd w:id="292"/>
    <w:bookmarkStart w:name="z297" w:id="293"/>
    <w:p>
      <w:pPr>
        <w:spacing w:after="0"/>
        <w:ind w:left="0"/>
        <w:jc w:val="both"/>
      </w:pPr>
      <w:r>
        <w:rPr>
          <w:rFonts w:ascii="Times New Roman"/>
          <w:b w:val="false"/>
          <w:i w:val="false"/>
          <w:color w:val="000000"/>
          <w:sz w:val="28"/>
        </w:rPr>
        <w:t>
      7) в связи с решением суда об исключении из записи акта о рождении сведений об отце или матери ребенка;</w:t>
      </w:r>
    </w:p>
    <w:bookmarkEnd w:id="293"/>
    <w:bookmarkStart w:name="z298" w:id="294"/>
    <w:p>
      <w:pPr>
        <w:spacing w:after="0"/>
        <w:ind w:left="0"/>
        <w:jc w:val="both"/>
      </w:pPr>
      <w:r>
        <w:rPr>
          <w:rFonts w:ascii="Times New Roman"/>
          <w:b w:val="false"/>
          <w:i w:val="false"/>
          <w:color w:val="000000"/>
          <w:sz w:val="28"/>
        </w:rPr>
        <w:t>
      8) при перемене имени, отчества (если указано в документах, удостоверяющих личность), фамилии;</w:t>
      </w:r>
    </w:p>
    <w:bookmarkEnd w:id="294"/>
    <w:bookmarkStart w:name="z299" w:id="295"/>
    <w:p>
      <w:pPr>
        <w:spacing w:after="0"/>
        <w:ind w:left="0"/>
        <w:jc w:val="both"/>
      </w:pPr>
      <w:r>
        <w:rPr>
          <w:rFonts w:ascii="Times New Roman"/>
          <w:b w:val="false"/>
          <w:i w:val="false"/>
          <w:color w:val="000000"/>
          <w:sz w:val="28"/>
        </w:rPr>
        <w:t>
      9) при изменении отчества и фамилии несовершеннолетнего в связи с переменой фамилий родителей и имени отца;</w:t>
      </w:r>
    </w:p>
    <w:bookmarkEnd w:id="295"/>
    <w:bookmarkStart w:name="z300" w:id="296"/>
    <w:p>
      <w:pPr>
        <w:spacing w:after="0"/>
        <w:ind w:left="0"/>
        <w:jc w:val="both"/>
      </w:pPr>
      <w:r>
        <w:rPr>
          <w:rFonts w:ascii="Times New Roman"/>
          <w:b w:val="false"/>
          <w:i w:val="false"/>
          <w:color w:val="000000"/>
          <w:sz w:val="28"/>
        </w:rPr>
        <w:t>
      10) при установлении в судебном порядке неверных сведений в записи актов гражданского состояния;</w:t>
      </w:r>
    </w:p>
    <w:bookmarkEnd w:id="296"/>
    <w:bookmarkStart w:name="z301" w:id="297"/>
    <w:p>
      <w:pPr>
        <w:spacing w:after="0"/>
        <w:ind w:left="0"/>
        <w:jc w:val="both"/>
      </w:pPr>
      <w:r>
        <w:rPr>
          <w:rFonts w:ascii="Times New Roman"/>
          <w:b w:val="false"/>
          <w:i w:val="false"/>
          <w:color w:val="000000"/>
          <w:sz w:val="28"/>
        </w:rPr>
        <w:t>
      11) в случае отмены решения суда об установлении отцовства;</w:t>
      </w:r>
    </w:p>
    <w:bookmarkEnd w:id="297"/>
    <w:bookmarkStart w:name="z302" w:id="298"/>
    <w:p>
      <w:pPr>
        <w:spacing w:after="0"/>
        <w:ind w:left="0"/>
        <w:jc w:val="both"/>
      </w:pPr>
      <w:r>
        <w:rPr>
          <w:rFonts w:ascii="Times New Roman"/>
          <w:b w:val="false"/>
          <w:i w:val="false"/>
          <w:color w:val="000000"/>
          <w:sz w:val="28"/>
        </w:rPr>
        <w:t>
      12) если при регистрации рождения ребенку были присвоены фамилия или имя без учета пожеланий родителей или одного из родителей (при отсутствии спора);</w:t>
      </w:r>
    </w:p>
    <w:bookmarkEnd w:id="298"/>
    <w:bookmarkStart w:name="z303" w:id="299"/>
    <w:p>
      <w:pPr>
        <w:spacing w:after="0"/>
        <w:ind w:left="0"/>
        <w:jc w:val="both"/>
      </w:pPr>
      <w:r>
        <w:rPr>
          <w:rFonts w:ascii="Times New Roman"/>
          <w:b w:val="false"/>
          <w:i w:val="false"/>
          <w:color w:val="000000"/>
          <w:sz w:val="28"/>
        </w:rPr>
        <w:t>
      13) если в записи акта о рождении указано неполное имя ребенка (уменьшительное, ласкательное, сокращенное);</w:t>
      </w:r>
    </w:p>
    <w:bookmarkEnd w:id="299"/>
    <w:bookmarkStart w:name="z304" w:id="300"/>
    <w:p>
      <w:pPr>
        <w:spacing w:after="0"/>
        <w:ind w:left="0"/>
        <w:jc w:val="both"/>
      </w:pPr>
      <w:r>
        <w:rPr>
          <w:rFonts w:ascii="Times New Roman"/>
          <w:b w:val="false"/>
          <w:i w:val="false"/>
          <w:color w:val="000000"/>
          <w:sz w:val="28"/>
        </w:rPr>
        <w:t>
      14) при перемене имени, отчества (если указано в документах, удостоверяющих личность), фамилии в связи с изменением пола;</w:t>
      </w:r>
    </w:p>
    <w:bookmarkEnd w:id="300"/>
    <w:bookmarkStart w:name="z305" w:id="301"/>
    <w:p>
      <w:pPr>
        <w:spacing w:after="0"/>
        <w:ind w:left="0"/>
        <w:jc w:val="both"/>
      </w:pPr>
      <w:r>
        <w:rPr>
          <w:rFonts w:ascii="Times New Roman"/>
          <w:b w:val="false"/>
          <w:i w:val="false"/>
          <w:color w:val="000000"/>
          <w:sz w:val="28"/>
        </w:rPr>
        <w:t>
      15) при изменении фамилии на фамилию, производную от имени отца или деда, по национальным традициям;</w:t>
      </w:r>
    </w:p>
    <w:bookmarkEnd w:id="301"/>
    <w:bookmarkStart w:name="z306" w:id="302"/>
    <w:p>
      <w:pPr>
        <w:spacing w:after="0"/>
        <w:ind w:left="0"/>
        <w:jc w:val="both"/>
      </w:pPr>
      <w:r>
        <w:rPr>
          <w:rFonts w:ascii="Times New Roman"/>
          <w:b w:val="false"/>
          <w:i w:val="false"/>
          <w:color w:val="000000"/>
          <w:sz w:val="28"/>
        </w:rPr>
        <w:t>
      16) при изменении национальности, гражданства;</w:t>
      </w:r>
    </w:p>
    <w:bookmarkEnd w:id="302"/>
    <w:bookmarkStart w:name="z307" w:id="303"/>
    <w:p>
      <w:pPr>
        <w:spacing w:after="0"/>
        <w:ind w:left="0"/>
        <w:jc w:val="both"/>
      </w:pPr>
      <w:r>
        <w:rPr>
          <w:rFonts w:ascii="Times New Roman"/>
          <w:b w:val="false"/>
          <w:i w:val="false"/>
          <w:color w:val="000000"/>
          <w:sz w:val="28"/>
        </w:rPr>
        <w:t>
      17) если в записи акта гражданского состояния не указаны имя, отчество, фамилия или национальность родителей;</w:t>
      </w:r>
    </w:p>
    <w:bookmarkEnd w:id="303"/>
    <w:bookmarkStart w:name="z308" w:id="304"/>
    <w:p>
      <w:pPr>
        <w:spacing w:after="0"/>
        <w:ind w:left="0"/>
        <w:jc w:val="both"/>
      </w:pPr>
      <w:r>
        <w:rPr>
          <w:rFonts w:ascii="Times New Roman"/>
          <w:b w:val="false"/>
          <w:i w:val="false"/>
          <w:color w:val="000000"/>
          <w:sz w:val="28"/>
        </w:rPr>
        <w:t>
      18) если в записи акта гражданского состояния указаны неправильные сведения;</w:t>
      </w:r>
    </w:p>
    <w:bookmarkEnd w:id="304"/>
    <w:bookmarkStart w:name="z309" w:id="305"/>
    <w:p>
      <w:pPr>
        <w:spacing w:after="0"/>
        <w:ind w:left="0"/>
        <w:jc w:val="both"/>
      </w:pPr>
      <w:r>
        <w:rPr>
          <w:rFonts w:ascii="Times New Roman"/>
          <w:b w:val="false"/>
          <w:i w:val="false"/>
          <w:color w:val="000000"/>
          <w:sz w:val="28"/>
        </w:rPr>
        <w:t>
      19) если ребенок фактически носит имя, отличное от того, которое указано в записи акта о его рождении, когда это вызывается интересами ребенка;</w:t>
      </w:r>
    </w:p>
    <w:bookmarkEnd w:id="305"/>
    <w:bookmarkStart w:name="z310" w:id="306"/>
    <w:p>
      <w:pPr>
        <w:spacing w:after="0"/>
        <w:ind w:left="0"/>
        <w:jc w:val="both"/>
      </w:pPr>
      <w:r>
        <w:rPr>
          <w:rFonts w:ascii="Times New Roman"/>
          <w:b w:val="false"/>
          <w:i w:val="false"/>
          <w:color w:val="000000"/>
          <w:sz w:val="28"/>
        </w:rPr>
        <w:t>
      20) если в момент регистрации акта гражданского состояния были допущены ошибки (искажения, пропуск сведений или отдельных слов);</w:t>
      </w:r>
    </w:p>
    <w:bookmarkEnd w:id="306"/>
    <w:bookmarkStart w:name="z311" w:id="307"/>
    <w:p>
      <w:pPr>
        <w:spacing w:after="0"/>
        <w:ind w:left="0"/>
        <w:jc w:val="both"/>
      </w:pPr>
      <w:r>
        <w:rPr>
          <w:rFonts w:ascii="Times New Roman"/>
          <w:b w:val="false"/>
          <w:i w:val="false"/>
          <w:color w:val="000000"/>
          <w:sz w:val="28"/>
        </w:rPr>
        <w:t>
      21) при желании дополнения отчества и изменений, исправлений фамилии присвоенного по имени отца в актовой записи о рождении, если после заключения брака (супружества) супруга избирает фамилию другого супруга (супруги).</w:t>
      </w:r>
    </w:p>
    <w:bookmarkEnd w:id="307"/>
    <w:bookmarkStart w:name="z312" w:id="308"/>
    <w:p>
      <w:pPr>
        <w:spacing w:after="0"/>
        <w:ind w:left="0"/>
        <w:jc w:val="both"/>
      </w:pPr>
      <w:r>
        <w:rPr>
          <w:rFonts w:ascii="Times New Roman"/>
          <w:b w:val="false"/>
          <w:i w:val="false"/>
          <w:color w:val="000000"/>
          <w:sz w:val="28"/>
        </w:rPr>
        <w:t xml:space="preserve">
      Внесение изменений, дополнений и исправлений в записи актов гражданского состояния производится на основании заключения, составленного регистрирующими органами в случаях, предусмотренных подпунктами 17), 18), 19), 20), 21) по форме, согласно </w:t>
      </w:r>
      <w:r>
        <w:rPr>
          <w:rFonts w:ascii="Times New Roman"/>
          <w:b w:val="false"/>
          <w:i w:val="false"/>
          <w:color w:val="000000"/>
          <w:sz w:val="28"/>
        </w:rPr>
        <w:t>приложению 38</w:t>
      </w:r>
      <w:r>
        <w:rPr>
          <w:rFonts w:ascii="Times New Roman"/>
          <w:b w:val="false"/>
          <w:i w:val="false"/>
          <w:color w:val="000000"/>
          <w:sz w:val="28"/>
        </w:rPr>
        <w:t xml:space="preserve"> к настоящим Правилам.</w:t>
      </w:r>
    </w:p>
    <w:bookmarkEnd w:id="308"/>
    <w:bookmarkStart w:name="z313" w:id="309"/>
    <w:p>
      <w:pPr>
        <w:spacing w:after="0"/>
        <w:ind w:left="0"/>
        <w:jc w:val="both"/>
      </w:pPr>
      <w:r>
        <w:rPr>
          <w:rFonts w:ascii="Times New Roman"/>
          <w:b w:val="false"/>
          <w:i w:val="false"/>
          <w:color w:val="000000"/>
          <w:sz w:val="28"/>
        </w:rPr>
        <w:t>
      Заключение составляется в одном экземпляре, скрепляется гербовой печатью и подписью должностного лица регистрирующего органа.</w:t>
      </w:r>
    </w:p>
    <w:bookmarkEnd w:id="309"/>
    <w:bookmarkStart w:name="z314" w:id="310"/>
    <w:p>
      <w:pPr>
        <w:spacing w:after="0"/>
        <w:ind w:left="0"/>
        <w:jc w:val="both"/>
      </w:pPr>
      <w:r>
        <w:rPr>
          <w:rFonts w:ascii="Times New Roman"/>
          <w:b w:val="false"/>
          <w:i w:val="false"/>
          <w:color w:val="000000"/>
          <w:sz w:val="28"/>
        </w:rPr>
        <w:t>
      147. При установлении в судебном порядке факта внесения изменений, дополнений и исправлений в записи актов гражданского состояния регистрирующий орган вносит изменения, дополнения и исправления в записи актов гражданского состояния на основании решения суда без составления заключения.</w:t>
      </w:r>
    </w:p>
    <w:bookmarkEnd w:id="310"/>
    <w:bookmarkStart w:name="z315" w:id="311"/>
    <w:p>
      <w:pPr>
        <w:spacing w:after="0"/>
        <w:ind w:left="0"/>
        <w:jc w:val="both"/>
      </w:pPr>
      <w:r>
        <w:rPr>
          <w:rFonts w:ascii="Times New Roman"/>
          <w:b w:val="false"/>
          <w:i w:val="false"/>
          <w:color w:val="000000"/>
          <w:sz w:val="28"/>
        </w:rPr>
        <w:t>
      148. Заявления родителей об исправлении фамилии или имени ребенку в записи акта о рождении в связи с тем, что при регистрации рождения ребенку были присвоены фамилия или имя без учета пожеланий родителей, а также, если ребенок фактически носит имя, отличное от того, которое указано в записи акта о его рождении, принимаются регистрирующими органами до достижения им шестнадцатилетнего возраста.</w:t>
      </w:r>
    </w:p>
    <w:bookmarkEnd w:id="311"/>
    <w:bookmarkStart w:name="z316" w:id="312"/>
    <w:p>
      <w:pPr>
        <w:spacing w:after="0"/>
        <w:ind w:left="0"/>
        <w:jc w:val="both"/>
      </w:pPr>
      <w:r>
        <w:rPr>
          <w:rFonts w:ascii="Times New Roman"/>
          <w:b w:val="false"/>
          <w:i w:val="false"/>
          <w:color w:val="000000"/>
          <w:sz w:val="28"/>
        </w:rPr>
        <w:t>
      149. Об изменениях, дополнениях и исправлениях, внесенных в записи актов гражданского состояния, регистрирующий орган направляет извещение в регистрирующий орган по месту хранения первого экземпляра актовой записи и в территориальный орган юстиции области (города республиканского значения) для внесения изменений во второй экземпляр актовой записи.</w:t>
      </w:r>
    </w:p>
    <w:bookmarkEnd w:id="312"/>
    <w:bookmarkStart w:name="z317" w:id="313"/>
    <w:p>
      <w:pPr>
        <w:spacing w:after="0"/>
        <w:ind w:left="0"/>
        <w:jc w:val="both"/>
      </w:pPr>
      <w:r>
        <w:rPr>
          <w:rFonts w:ascii="Times New Roman"/>
          <w:b w:val="false"/>
          <w:i w:val="false"/>
          <w:color w:val="000000"/>
          <w:sz w:val="28"/>
        </w:rPr>
        <w:t>
      При этом, в обязательном порядке в графе "Для отметок" в ИС ЗАГС вносятся сведения о заявлении или заключении, являющееся основанием для внесения изменений, дополнений и исправлений в записи актов гражданского состояния, а также о внесенных изменениях, дополнениях и исправлениях в записи актов гражданского состояния.</w:t>
      </w:r>
    </w:p>
    <w:bookmarkEnd w:id="313"/>
    <w:bookmarkStart w:name="z318" w:id="314"/>
    <w:p>
      <w:pPr>
        <w:spacing w:after="0"/>
        <w:ind w:left="0"/>
        <w:jc w:val="both"/>
      </w:pPr>
      <w:r>
        <w:rPr>
          <w:rFonts w:ascii="Times New Roman"/>
          <w:b w:val="false"/>
          <w:i w:val="false"/>
          <w:color w:val="000000"/>
          <w:sz w:val="28"/>
        </w:rPr>
        <w:t>
      150. Заявления о внесении изменений, дополнений и исправлений в записи актов гражданского состояния подаются гражданами Республики Казахстан, постоянно проживающими за границей, а также иностранцами и лицами без гражданства, зарегистрировавшими акты гражданского состояния в регистрирующих органах Республики Казахстан и постоянно проживающими за границей, в загранучреждения Республики Казахстан.</w:t>
      </w:r>
    </w:p>
    <w:bookmarkEnd w:id="314"/>
    <w:bookmarkStart w:name="z319" w:id="315"/>
    <w:p>
      <w:pPr>
        <w:spacing w:after="0"/>
        <w:ind w:left="0"/>
        <w:jc w:val="both"/>
      </w:pPr>
      <w:r>
        <w:rPr>
          <w:rFonts w:ascii="Times New Roman"/>
          <w:b w:val="false"/>
          <w:i w:val="false"/>
          <w:color w:val="000000"/>
          <w:sz w:val="28"/>
        </w:rPr>
        <w:t>
      151. Внесение изменений, дополнений и исправлений в записи актов гражданского состояния производится регистрирующими органами по месту регистрации соответствующего акта по заключению утвержденного загранучреждением Республики Казахстан или заявления поступившего из загранучреждения Республики Казахстан.</w:t>
      </w:r>
    </w:p>
    <w:bookmarkEnd w:id="315"/>
    <w:bookmarkStart w:name="z320" w:id="316"/>
    <w:p>
      <w:pPr>
        <w:spacing w:after="0"/>
        <w:ind w:left="0"/>
        <w:jc w:val="both"/>
      </w:pPr>
      <w:r>
        <w:rPr>
          <w:rFonts w:ascii="Times New Roman"/>
          <w:b w:val="false"/>
          <w:i w:val="false"/>
          <w:color w:val="000000"/>
          <w:sz w:val="28"/>
        </w:rPr>
        <w:t xml:space="preserve">
      152. Внесение изменений, дополнений и исправлений в записи актов гражданского состояния иностранцев и лиц без гражданства, проживающих на территории Республики Казахстан и зарегистрировавших акты гражданского состояния в регистрирующих органах Республики Казахстан, производится в соответствии с </w:t>
      </w:r>
      <w:r>
        <w:rPr>
          <w:rFonts w:ascii="Times New Roman"/>
          <w:b w:val="false"/>
          <w:i w:val="false"/>
          <w:color w:val="000000"/>
          <w:sz w:val="28"/>
        </w:rPr>
        <w:t>Кодексом</w:t>
      </w:r>
      <w:r>
        <w:rPr>
          <w:rFonts w:ascii="Times New Roman"/>
          <w:b w:val="false"/>
          <w:i w:val="false"/>
          <w:color w:val="000000"/>
          <w:sz w:val="28"/>
        </w:rPr>
        <w:t>.</w:t>
      </w:r>
    </w:p>
    <w:bookmarkEnd w:id="316"/>
    <w:bookmarkStart w:name="z321" w:id="317"/>
    <w:p>
      <w:pPr>
        <w:spacing w:after="0"/>
        <w:ind w:left="0"/>
        <w:jc w:val="left"/>
      </w:pPr>
      <w:r>
        <w:rPr>
          <w:rFonts w:ascii="Times New Roman"/>
          <w:b/>
          <w:i w:val="false"/>
          <w:color w:val="000000"/>
        </w:rPr>
        <w:t xml:space="preserve"> Глава 12. Хранение актовых книг и бланков свидетельств о государственной регистрации актов гражданского состояния</w:t>
      </w:r>
    </w:p>
    <w:bookmarkEnd w:id="317"/>
    <w:bookmarkStart w:name="z322" w:id="318"/>
    <w:p>
      <w:pPr>
        <w:spacing w:after="0"/>
        <w:ind w:left="0"/>
        <w:jc w:val="both"/>
      </w:pPr>
      <w:r>
        <w:rPr>
          <w:rFonts w:ascii="Times New Roman"/>
          <w:b w:val="false"/>
          <w:i w:val="false"/>
          <w:color w:val="000000"/>
          <w:sz w:val="28"/>
        </w:rPr>
        <w:t>
      53. Формы записей актов гражданского состояния брошюруются в отдельные книги зарегистрированных актов гражданского состояния. В конце книги прописью указывается количество листов, книги прошнуровываются и скрепляются печатью регистрирующего органа.</w:t>
      </w:r>
    </w:p>
    <w:bookmarkEnd w:id="318"/>
    <w:bookmarkStart w:name="z323" w:id="319"/>
    <w:p>
      <w:pPr>
        <w:spacing w:after="0"/>
        <w:ind w:left="0"/>
        <w:jc w:val="both"/>
      </w:pPr>
      <w:r>
        <w:rPr>
          <w:rFonts w:ascii="Times New Roman"/>
          <w:b w:val="false"/>
          <w:i w:val="false"/>
          <w:color w:val="000000"/>
          <w:sz w:val="28"/>
        </w:rPr>
        <w:t>
      154. Книги зарегистрированных актов гражданского состояния состоят из первых и вторых экземпляров записей актов гражданского состояния.</w:t>
      </w:r>
    </w:p>
    <w:bookmarkEnd w:id="319"/>
    <w:bookmarkStart w:name="z324" w:id="320"/>
    <w:p>
      <w:pPr>
        <w:spacing w:after="0"/>
        <w:ind w:left="0"/>
        <w:jc w:val="both"/>
      </w:pPr>
      <w:r>
        <w:rPr>
          <w:rFonts w:ascii="Times New Roman"/>
          <w:b w:val="false"/>
          <w:i w:val="false"/>
          <w:color w:val="000000"/>
          <w:sz w:val="28"/>
        </w:rPr>
        <w:t>
      Первый и второй экземпляры записей актов гражданского состояния заполняются одновременно и нумеруются одним и тем же порядковым номером.</w:t>
      </w:r>
    </w:p>
    <w:bookmarkEnd w:id="320"/>
    <w:bookmarkStart w:name="z325" w:id="321"/>
    <w:p>
      <w:pPr>
        <w:spacing w:after="0"/>
        <w:ind w:left="0"/>
        <w:jc w:val="both"/>
      </w:pPr>
      <w:r>
        <w:rPr>
          <w:rFonts w:ascii="Times New Roman"/>
          <w:b w:val="false"/>
          <w:i w:val="false"/>
          <w:color w:val="000000"/>
          <w:sz w:val="28"/>
        </w:rPr>
        <w:t>
      Нумерация записей актов гражданского состояния начинается с первого номера и ведется последовательно в течение года – с первого января по тридцать первое декабря (включительно). По каждому виду акта гражданского состояния ведется отдельная нумерация.</w:t>
      </w:r>
    </w:p>
    <w:bookmarkEnd w:id="321"/>
    <w:bookmarkStart w:name="z326" w:id="322"/>
    <w:p>
      <w:pPr>
        <w:spacing w:after="0"/>
        <w:ind w:left="0"/>
        <w:jc w:val="both"/>
      </w:pPr>
      <w:r>
        <w:rPr>
          <w:rFonts w:ascii="Times New Roman"/>
          <w:b w:val="false"/>
          <w:i w:val="false"/>
          <w:color w:val="000000"/>
          <w:sz w:val="28"/>
        </w:rPr>
        <w:t>
      Актовые книги по месту первичной регистрации хранятся в течение семидесяти пяти лет, затем передаются в соответствующий государственный архив. Актовые книги из вторых экземпляров по истечении установленного срока подлежат уничтожению, после удостоверения факта, что записи актов гражданского состояния имеются в ИС ЗАГС.</w:t>
      </w:r>
    </w:p>
    <w:bookmarkEnd w:id="322"/>
    <w:bookmarkStart w:name="z327" w:id="323"/>
    <w:p>
      <w:pPr>
        <w:spacing w:after="0"/>
        <w:ind w:left="0"/>
        <w:jc w:val="both"/>
      </w:pPr>
      <w:r>
        <w:rPr>
          <w:rFonts w:ascii="Times New Roman"/>
          <w:b w:val="false"/>
          <w:i w:val="false"/>
          <w:color w:val="000000"/>
          <w:sz w:val="28"/>
        </w:rPr>
        <w:t>
      Все графы записей актов гражданского состояния заполняются исчерпывающими ответами, без сокращения (за исключением общепринятых), пропуск или сокращение отдельных слов (анкетных данных) не допускается.</w:t>
      </w:r>
    </w:p>
    <w:bookmarkEnd w:id="323"/>
    <w:bookmarkStart w:name="z328" w:id="324"/>
    <w:p>
      <w:pPr>
        <w:spacing w:after="0"/>
        <w:ind w:left="0"/>
        <w:jc w:val="both"/>
      </w:pPr>
      <w:r>
        <w:rPr>
          <w:rFonts w:ascii="Times New Roman"/>
          <w:b w:val="false"/>
          <w:i w:val="false"/>
          <w:color w:val="000000"/>
          <w:sz w:val="28"/>
        </w:rPr>
        <w:t>
      Графы, в которых даются отрицательные ответы, заполняются словом "нет".</w:t>
      </w:r>
    </w:p>
    <w:bookmarkEnd w:id="324"/>
    <w:bookmarkStart w:name="z329" w:id="325"/>
    <w:p>
      <w:pPr>
        <w:spacing w:after="0"/>
        <w:ind w:left="0"/>
        <w:jc w:val="both"/>
      </w:pPr>
      <w:r>
        <w:rPr>
          <w:rFonts w:ascii="Times New Roman"/>
          <w:b w:val="false"/>
          <w:i w:val="false"/>
          <w:color w:val="000000"/>
          <w:sz w:val="28"/>
        </w:rPr>
        <w:t>
      Фамилии, имена и отчества (если указано в документах, удостоверяющих личность) пишутся полностью в соответствии с предъявленными документами.</w:t>
      </w:r>
    </w:p>
    <w:bookmarkEnd w:id="325"/>
    <w:bookmarkStart w:name="z330" w:id="326"/>
    <w:p>
      <w:pPr>
        <w:spacing w:after="0"/>
        <w:ind w:left="0"/>
        <w:jc w:val="both"/>
      </w:pPr>
      <w:r>
        <w:rPr>
          <w:rFonts w:ascii="Times New Roman"/>
          <w:b w:val="false"/>
          <w:i w:val="false"/>
          <w:color w:val="000000"/>
          <w:sz w:val="28"/>
        </w:rPr>
        <w:t>
      155. Национальность лица указывается по документу, удостоверяющему личность. При регистрации актов гражданского состояния иностранного гражданина кроме национальности указывается наименование государства, гражданином (подданным) которого он является, а также его гражданство.</w:t>
      </w:r>
    </w:p>
    <w:bookmarkEnd w:id="326"/>
    <w:bookmarkStart w:name="z331" w:id="327"/>
    <w:p>
      <w:pPr>
        <w:spacing w:after="0"/>
        <w:ind w:left="0"/>
        <w:jc w:val="both"/>
      </w:pPr>
      <w:r>
        <w:rPr>
          <w:rFonts w:ascii="Times New Roman"/>
          <w:b w:val="false"/>
          <w:i w:val="false"/>
          <w:color w:val="000000"/>
          <w:sz w:val="28"/>
        </w:rPr>
        <w:t>
      156. Запись акта гражданского состояния подписывается должностным лицом, зарегистрировавшим акт и скрепляется печатью регистрирующего органа.</w:t>
      </w:r>
    </w:p>
    <w:bookmarkEnd w:id="327"/>
    <w:bookmarkStart w:name="z332" w:id="328"/>
    <w:p>
      <w:pPr>
        <w:spacing w:after="0"/>
        <w:ind w:left="0"/>
        <w:jc w:val="both"/>
      </w:pPr>
      <w:r>
        <w:rPr>
          <w:rFonts w:ascii="Times New Roman"/>
          <w:b w:val="false"/>
          <w:i w:val="false"/>
          <w:color w:val="000000"/>
          <w:sz w:val="28"/>
        </w:rPr>
        <w:t>
      В подтверждение государственной регистрации акта гражданского состояния заявителю выдается соответствующее свидетельство или справка о государственной регистрации акта гражданского состояния.</w:t>
      </w:r>
    </w:p>
    <w:bookmarkEnd w:id="328"/>
    <w:bookmarkStart w:name="z333" w:id="329"/>
    <w:p>
      <w:pPr>
        <w:spacing w:after="0"/>
        <w:ind w:left="0"/>
        <w:jc w:val="both"/>
      </w:pPr>
      <w:r>
        <w:rPr>
          <w:rFonts w:ascii="Times New Roman"/>
          <w:b w:val="false"/>
          <w:i w:val="false"/>
          <w:color w:val="000000"/>
          <w:sz w:val="28"/>
        </w:rPr>
        <w:t>
      При регистрации записи акта гражданского состояния гражданину, не знающему языка, на котором составляется запись акта гражданского состояния, текст записи переводится его переводчиком, что отмечается в графе "Для отметок".</w:t>
      </w:r>
    </w:p>
    <w:bookmarkEnd w:id="329"/>
    <w:bookmarkStart w:name="z334" w:id="330"/>
    <w:p>
      <w:pPr>
        <w:spacing w:after="0"/>
        <w:ind w:left="0"/>
        <w:jc w:val="both"/>
      </w:pPr>
      <w:r>
        <w:rPr>
          <w:rFonts w:ascii="Times New Roman"/>
          <w:b w:val="false"/>
          <w:i w:val="false"/>
          <w:color w:val="000000"/>
          <w:sz w:val="28"/>
        </w:rPr>
        <w:t>
      В случае неграмотности глухого, немого или глухонемого при совершении записи акта гражданского состояния возможно присутствие лица, могущего объясниться с гражданином, в отношении которого составляется запись акта. В графе "Для отметок" проставляетя отметка о свидетельствующем данный факт лице, также о том что содержание записи акта соответствует воле глухого, немого или глухонемого.</w:t>
      </w:r>
    </w:p>
    <w:bookmarkEnd w:id="330"/>
    <w:bookmarkStart w:name="z335" w:id="331"/>
    <w:p>
      <w:pPr>
        <w:spacing w:after="0"/>
        <w:ind w:left="0"/>
        <w:jc w:val="both"/>
      </w:pPr>
      <w:r>
        <w:rPr>
          <w:rFonts w:ascii="Times New Roman"/>
          <w:b w:val="false"/>
          <w:i w:val="false"/>
          <w:color w:val="000000"/>
          <w:sz w:val="28"/>
        </w:rPr>
        <w:t>
      При составлении записи акта гражданского состояния слепому гражданину текст записи акта гражданского состояния прочитывается ему должностным лицом регистрирующего органа, составляющим запись акта, что отмечается в графе "Для отметок" записи акта гражданского состояния.</w:t>
      </w:r>
    </w:p>
    <w:bookmarkEnd w:id="331"/>
    <w:bookmarkStart w:name="z336" w:id="332"/>
    <w:p>
      <w:pPr>
        <w:spacing w:after="0"/>
        <w:ind w:left="0"/>
        <w:jc w:val="both"/>
      </w:pPr>
      <w:r>
        <w:rPr>
          <w:rFonts w:ascii="Times New Roman"/>
          <w:b w:val="false"/>
          <w:i w:val="false"/>
          <w:color w:val="000000"/>
          <w:sz w:val="28"/>
        </w:rPr>
        <w:t>
      157. Бланки свидетельств о государственной регистрации актов гражданского состояния хранятся в несгораемых шкафах или железных ящиках.</w:t>
      </w:r>
    </w:p>
    <w:bookmarkEnd w:id="332"/>
    <w:bookmarkStart w:name="z337" w:id="333"/>
    <w:p>
      <w:pPr>
        <w:spacing w:after="0"/>
        <w:ind w:left="0"/>
        <w:jc w:val="both"/>
      </w:pPr>
      <w:r>
        <w:rPr>
          <w:rFonts w:ascii="Times New Roman"/>
          <w:b w:val="false"/>
          <w:i w:val="false"/>
          <w:color w:val="000000"/>
          <w:sz w:val="28"/>
        </w:rPr>
        <w:t>
      В нерабочее время несгораемые шкафы, железные ящики с бланками свидетельств опечатываются. Доступ к бланкам имеют лица, ответственные за хранение бланков.</w:t>
      </w:r>
    </w:p>
    <w:bookmarkEnd w:id="333"/>
    <w:bookmarkStart w:name="z338" w:id="334"/>
    <w:p>
      <w:pPr>
        <w:spacing w:after="0"/>
        <w:ind w:left="0"/>
        <w:jc w:val="both"/>
      </w:pPr>
      <w:r>
        <w:rPr>
          <w:rFonts w:ascii="Times New Roman"/>
          <w:b w:val="false"/>
          <w:i w:val="false"/>
          <w:color w:val="000000"/>
          <w:sz w:val="28"/>
        </w:rPr>
        <w:t>
      158. В случае утраты или хищения бланков свидетельств лица, ответственные за их хранение, обнаружив утрату или хищение бланков, в тот же день сообщают об этом в территориальный орган юстиции и акимат области, города республиканского значения, а также в органы внутренних дел для принятия мер к розыску утраченных или похищенных бланков.</w:t>
      </w:r>
    </w:p>
    <w:bookmarkEnd w:id="334"/>
    <w:bookmarkStart w:name="z339" w:id="335"/>
    <w:p>
      <w:pPr>
        <w:spacing w:after="0"/>
        <w:ind w:left="0"/>
        <w:jc w:val="both"/>
      </w:pPr>
      <w:r>
        <w:rPr>
          <w:rFonts w:ascii="Times New Roman"/>
          <w:b w:val="false"/>
          <w:i w:val="false"/>
          <w:color w:val="000000"/>
          <w:sz w:val="28"/>
        </w:rPr>
        <w:t>
      159. Регистрирующий орган сообщает о каждом случае утери или хищения бланков свидетельств о государственной регистрации актов гражданского состояния, указав их виды и номера. Данное сообщение направляется в Министерство юстиции Республики Казахстан.</w:t>
      </w:r>
    </w:p>
    <w:bookmarkEnd w:id="335"/>
    <w:bookmarkStart w:name="z340" w:id="336"/>
    <w:p>
      <w:pPr>
        <w:spacing w:after="0"/>
        <w:ind w:left="0"/>
        <w:jc w:val="both"/>
      </w:pPr>
      <w:r>
        <w:rPr>
          <w:rFonts w:ascii="Times New Roman"/>
          <w:b w:val="false"/>
          <w:i w:val="false"/>
          <w:color w:val="000000"/>
          <w:sz w:val="28"/>
        </w:rPr>
        <w:t>
      160. По каждому случаю утери или хищения бланков свидетельств акимату области, города республиканского значения необходимо провести служебную проверку для устранения причин, способствующих утере.</w:t>
      </w:r>
    </w:p>
    <w:bookmarkEnd w:id="336"/>
    <w:bookmarkStart w:name="z341" w:id="337"/>
    <w:p>
      <w:pPr>
        <w:spacing w:after="0"/>
        <w:ind w:left="0"/>
        <w:jc w:val="both"/>
      </w:pPr>
      <w:r>
        <w:rPr>
          <w:rFonts w:ascii="Times New Roman"/>
          <w:b w:val="false"/>
          <w:i w:val="false"/>
          <w:color w:val="000000"/>
          <w:sz w:val="28"/>
        </w:rPr>
        <w:t>
      161. Прием бланков свидетельств о регистрации актов гражданского состояния производится территориальным органом юстиции области, города республиканского значения, согласно накладным органа, их изготовившего.</w:t>
      </w:r>
    </w:p>
    <w:bookmarkEnd w:id="337"/>
    <w:bookmarkStart w:name="z342" w:id="338"/>
    <w:p>
      <w:pPr>
        <w:spacing w:after="0"/>
        <w:ind w:left="0"/>
        <w:jc w:val="both"/>
      </w:pPr>
      <w:r>
        <w:rPr>
          <w:rFonts w:ascii="Times New Roman"/>
          <w:b w:val="false"/>
          <w:i w:val="false"/>
          <w:color w:val="000000"/>
          <w:sz w:val="28"/>
        </w:rPr>
        <w:t>
      162. В случае обнаружения дефектных бланков (отсутствие или повреждение защитной сетки, печатного текста, наличие дублированных номеров и так далее), недостачи или несоответствия номеров бланков свидетельств составляется акт в двух экземплярах.</w:t>
      </w:r>
    </w:p>
    <w:bookmarkEnd w:id="338"/>
    <w:bookmarkStart w:name="z343" w:id="339"/>
    <w:p>
      <w:pPr>
        <w:spacing w:after="0"/>
        <w:ind w:left="0"/>
        <w:jc w:val="both"/>
      </w:pPr>
      <w:r>
        <w:rPr>
          <w:rFonts w:ascii="Times New Roman"/>
          <w:b w:val="false"/>
          <w:i w:val="false"/>
          <w:color w:val="000000"/>
          <w:sz w:val="28"/>
        </w:rPr>
        <w:t>
      163. Уничтожению подлежат:</w:t>
      </w:r>
    </w:p>
    <w:bookmarkEnd w:id="339"/>
    <w:bookmarkStart w:name="z344" w:id="340"/>
    <w:p>
      <w:pPr>
        <w:spacing w:after="0"/>
        <w:ind w:left="0"/>
        <w:jc w:val="both"/>
      </w:pPr>
      <w:r>
        <w:rPr>
          <w:rFonts w:ascii="Times New Roman"/>
          <w:b w:val="false"/>
          <w:i w:val="false"/>
          <w:color w:val="000000"/>
          <w:sz w:val="28"/>
        </w:rPr>
        <w:t>
      1) свидетельства, сданные для обмена в связи с внесением исправлений, изменений и дополнений в записи актов гражданского состояния, а также в связи с аннулированием записи;</w:t>
      </w:r>
    </w:p>
    <w:bookmarkEnd w:id="340"/>
    <w:bookmarkStart w:name="z345" w:id="341"/>
    <w:p>
      <w:pPr>
        <w:spacing w:after="0"/>
        <w:ind w:left="0"/>
        <w:jc w:val="both"/>
      </w:pPr>
      <w:r>
        <w:rPr>
          <w:rFonts w:ascii="Times New Roman"/>
          <w:b w:val="false"/>
          <w:i w:val="false"/>
          <w:color w:val="000000"/>
          <w:sz w:val="28"/>
        </w:rPr>
        <w:t>
      2) пришедшие в негодность свидетельства, взамен которых выданы повторные свидетельства;</w:t>
      </w:r>
    </w:p>
    <w:bookmarkEnd w:id="341"/>
    <w:bookmarkStart w:name="z346" w:id="342"/>
    <w:p>
      <w:pPr>
        <w:spacing w:after="0"/>
        <w:ind w:left="0"/>
        <w:jc w:val="both"/>
      </w:pPr>
      <w:r>
        <w:rPr>
          <w:rFonts w:ascii="Times New Roman"/>
          <w:b w:val="false"/>
          <w:i w:val="false"/>
          <w:color w:val="000000"/>
          <w:sz w:val="28"/>
        </w:rPr>
        <w:t>
      3) найденные свидетельства;</w:t>
      </w:r>
    </w:p>
    <w:bookmarkEnd w:id="342"/>
    <w:bookmarkStart w:name="z347" w:id="343"/>
    <w:p>
      <w:pPr>
        <w:spacing w:after="0"/>
        <w:ind w:left="0"/>
        <w:jc w:val="both"/>
      </w:pPr>
      <w:r>
        <w:rPr>
          <w:rFonts w:ascii="Times New Roman"/>
          <w:b w:val="false"/>
          <w:i w:val="false"/>
          <w:color w:val="000000"/>
          <w:sz w:val="28"/>
        </w:rPr>
        <w:t>
      4) повторные свидетельства, присланные из других регистрирующих органов и не полученные гражданами в течение одного года;</w:t>
      </w:r>
    </w:p>
    <w:bookmarkEnd w:id="343"/>
    <w:bookmarkStart w:name="z348" w:id="344"/>
    <w:p>
      <w:pPr>
        <w:spacing w:after="0"/>
        <w:ind w:left="0"/>
        <w:jc w:val="both"/>
      </w:pPr>
      <w:r>
        <w:rPr>
          <w:rFonts w:ascii="Times New Roman"/>
          <w:b w:val="false"/>
          <w:i w:val="false"/>
          <w:color w:val="000000"/>
          <w:sz w:val="28"/>
        </w:rPr>
        <w:t>
      5) бланки свидетельств, испорченные при заполнении.</w:t>
      </w:r>
    </w:p>
    <w:bookmarkEnd w:id="344"/>
    <w:bookmarkStart w:name="z349" w:id="345"/>
    <w:p>
      <w:pPr>
        <w:spacing w:after="0"/>
        <w:ind w:left="0"/>
        <w:jc w:val="both"/>
      </w:pPr>
      <w:r>
        <w:rPr>
          <w:rFonts w:ascii="Times New Roman"/>
          <w:b w:val="false"/>
          <w:i w:val="false"/>
          <w:color w:val="000000"/>
          <w:sz w:val="28"/>
        </w:rPr>
        <w:t>
      164. Уничтожение указанных свидетельств производится ежегодно путем сожжения, с составлением акта уничтожения регистрирующими органов совместно с территориальными органами юстиции.</w:t>
      </w:r>
    </w:p>
    <w:bookmarkEnd w:id="345"/>
    <w:bookmarkStart w:name="z350" w:id="346"/>
    <w:p>
      <w:pPr>
        <w:spacing w:after="0"/>
        <w:ind w:left="0"/>
        <w:jc w:val="left"/>
      </w:pPr>
      <w:r>
        <w:rPr>
          <w:rFonts w:ascii="Times New Roman"/>
          <w:b/>
          <w:i w:val="false"/>
          <w:color w:val="000000"/>
        </w:rPr>
        <w:t xml:space="preserve"> Глава 13. Порядок обеспечения контроля органов юстиции за регистрирующими органами</w:t>
      </w:r>
    </w:p>
    <w:bookmarkEnd w:id="346"/>
    <w:bookmarkStart w:name="z351" w:id="347"/>
    <w:p>
      <w:pPr>
        <w:spacing w:after="0"/>
        <w:ind w:left="0"/>
        <w:jc w:val="both"/>
      </w:pPr>
      <w:r>
        <w:rPr>
          <w:rFonts w:ascii="Times New Roman"/>
          <w:b w:val="false"/>
          <w:i w:val="false"/>
          <w:color w:val="000000"/>
          <w:sz w:val="28"/>
        </w:rPr>
        <w:t>
      165. В рамках полномочий руководитель территориального органа юстиции области (города республиканского значения):</w:t>
      </w:r>
    </w:p>
    <w:bookmarkEnd w:id="347"/>
    <w:bookmarkStart w:name="z352" w:id="348"/>
    <w:p>
      <w:pPr>
        <w:spacing w:after="0"/>
        <w:ind w:left="0"/>
        <w:jc w:val="both"/>
      </w:pPr>
      <w:r>
        <w:rPr>
          <w:rFonts w:ascii="Times New Roman"/>
          <w:b w:val="false"/>
          <w:i w:val="false"/>
          <w:color w:val="000000"/>
          <w:sz w:val="28"/>
        </w:rPr>
        <w:t>
      контролирует качество вносимых сведений о регистрации актов гражданского состояния в ИС ЗАГС;</w:t>
      </w:r>
    </w:p>
    <w:bookmarkEnd w:id="348"/>
    <w:bookmarkStart w:name="z353" w:id="349"/>
    <w:p>
      <w:pPr>
        <w:spacing w:after="0"/>
        <w:ind w:left="0"/>
        <w:jc w:val="both"/>
      </w:pPr>
      <w:r>
        <w:rPr>
          <w:rFonts w:ascii="Times New Roman"/>
          <w:b w:val="false"/>
          <w:i w:val="false"/>
          <w:color w:val="000000"/>
          <w:sz w:val="28"/>
        </w:rPr>
        <w:t>
      проводит профилактический контроль с выездом и без выезда в регистрирующие органы, осуществляющих функции по государственной регистрации актов гражданского состояния;</w:t>
      </w:r>
    </w:p>
    <w:bookmarkEnd w:id="349"/>
    <w:bookmarkStart w:name="z354" w:id="350"/>
    <w:p>
      <w:pPr>
        <w:spacing w:after="0"/>
        <w:ind w:left="0"/>
        <w:jc w:val="both"/>
      </w:pPr>
      <w:r>
        <w:rPr>
          <w:rFonts w:ascii="Times New Roman"/>
          <w:b w:val="false"/>
          <w:i w:val="false"/>
          <w:color w:val="000000"/>
          <w:sz w:val="28"/>
        </w:rPr>
        <w:t>
      оказывает методическую и практическую помощь; по соблюдению требований брачно-семейного законодательства Республики Казахстан;</w:t>
      </w:r>
    </w:p>
    <w:bookmarkEnd w:id="350"/>
    <w:bookmarkStart w:name="z355" w:id="351"/>
    <w:p>
      <w:pPr>
        <w:spacing w:after="0"/>
        <w:ind w:left="0"/>
        <w:jc w:val="both"/>
      </w:pPr>
      <w:r>
        <w:rPr>
          <w:rFonts w:ascii="Times New Roman"/>
          <w:b w:val="false"/>
          <w:i w:val="false"/>
          <w:color w:val="000000"/>
          <w:sz w:val="28"/>
        </w:rPr>
        <w:t>
      обеспечивает подготовку сводной заявки на изготовление бланков свидетельств о государственной регистрации актов гражданского состояния.</w:t>
      </w:r>
    </w:p>
    <w:bookmarkEnd w:id="351"/>
    <w:bookmarkStart w:name="z356" w:id="352"/>
    <w:p>
      <w:pPr>
        <w:spacing w:after="0"/>
        <w:ind w:left="0"/>
        <w:jc w:val="both"/>
      </w:pPr>
      <w:r>
        <w:rPr>
          <w:rFonts w:ascii="Times New Roman"/>
          <w:b w:val="false"/>
          <w:i w:val="false"/>
          <w:color w:val="000000"/>
          <w:sz w:val="28"/>
        </w:rPr>
        <w:t>
      166. В случае выявления нарушений законодательства при государственной регистрации актов гражданского состояния территориальный орган юстиции области, города республиканского значения вносит в соответствующие регистрирующие органы предписание об устранении выявленных нарушений законодательства при государственной регистрации актов гражданского состояния и о привлечении к дисциплинарной ответственности должностных лиц в сроки, предусмотренные действующим законодательством.</w:t>
      </w:r>
    </w:p>
    <w:bookmarkEnd w:id="352"/>
    <w:bookmarkStart w:name="z357" w:id="353"/>
    <w:p>
      <w:pPr>
        <w:spacing w:after="0"/>
        <w:ind w:left="0"/>
        <w:jc w:val="left"/>
      </w:pPr>
      <w:r>
        <w:rPr>
          <w:rFonts w:ascii="Times New Roman"/>
          <w:b/>
          <w:i w:val="false"/>
          <w:color w:val="000000"/>
        </w:rPr>
        <w:t xml:space="preserve"> Глава 14. Порядок обжалования решений, действий (бездействия) услугодателей и (или) их должностных лиц, Государственной корпорации и (или) ее работников по вопросам оказания государственных услуг</w:t>
      </w:r>
    </w:p>
    <w:bookmarkEnd w:id="353"/>
    <w:bookmarkStart w:name="z358" w:id="354"/>
    <w:p>
      <w:pPr>
        <w:spacing w:after="0"/>
        <w:ind w:left="0"/>
        <w:jc w:val="both"/>
      </w:pPr>
      <w:r>
        <w:rPr>
          <w:rFonts w:ascii="Times New Roman"/>
          <w:b w:val="false"/>
          <w:i w:val="false"/>
          <w:color w:val="000000"/>
          <w:sz w:val="28"/>
        </w:rPr>
        <w:t>
      167. Жалоба на решения, действия (бездействие) услугодателя по вопросам оказания государственной услуги может быть подана на имя руководителя услугодателя, в уполномоченный орган по оценке и контролю за качеством оказания государственных услуг, в соответствии с законодательством Республики Казахстан.</w:t>
      </w:r>
    </w:p>
    <w:bookmarkEnd w:id="354"/>
    <w:bookmarkStart w:name="z359" w:id="355"/>
    <w:p>
      <w:pPr>
        <w:spacing w:after="0"/>
        <w:ind w:left="0"/>
        <w:jc w:val="both"/>
      </w:pPr>
      <w:r>
        <w:rPr>
          <w:rFonts w:ascii="Times New Roman"/>
          <w:b w:val="false"/>
          <w:i w:val="false"/>
          <w:color w:val="000000"/>
          <w:sz w:val="28"/>
        </w:rPr>
        <w:t xml:space="preserve">
      Жалоба заявителя, поступившая в адрес непосредственно оказывающего государственную услугу услугодателя, в соответствии с подпунктом 2) </w:t>
      </w:r>
      <w:r>
        <w:rPr>
          <w:rFonts w:ascii="Times New Roman"/>
          <w:b w:val="false"/>
          <w:i w:val="false"/>
          <w:color w:val="000000"/>
          <w:sz w:val="28"/>
        </w:rPr>
        <w:t>статьи 25</w:t>
      </w:r>
      <w:r>
        <w:rPr>
          <w:rFonts w:ascii="Times New Roman"/>
          <w:b w:val="false"/>
          <w:i w:val="false"/>
          <w:color w:val="000000"/>
          <w:sz w:val="28"/>
        </w:rPr>
        <w:t xml:space="preserve"> Закона Республики Казахстан "О государственных услугах" подлежит рассмотрению в течение пяти рабочих дней со дня ее регистрации.</w:t>
      </w:r>
    </w:p>
    <w:bookmarkEnd w:id="355"/>
    <w:bookmarkStart w:name="z360" w:id="356"/>
    <w:p>
      <w:pPr>
        <w:spacing w:after="0"/>
        <w:ind w:left="0"/>
        <w:jc w:val="both"/>
      </w:pPr>
      <w:r>
        <w:rPr>
          <w:rFonts w:ascii="Times New Roman"/>
          <w:b w:val="false"/>
          <w:i w:val="false"/>
          <w:color w:val="000000"/>
          <w:sz w:val="28"/>
        </w:rPr>
        <w:t>
      Жалоба услугополучателя, поступившая в адрес уполномоченного органа по оценке и контролю за качеством оказания государственных услуг, подлежит рассмотрению в течение пятнадцати рабочих дней со дня ее регистрации.</w:t>
      </w:r>
    </w:p>
    <w:bookmarkEnd w:id="356"/>
    <w:bookmarkStart w:name="z361" w:id="357"/>
    <w:p>
      <w:pPr>
        <w:spacing w:after="0"/>
        <w:ind w:left="0"/>
        <w:jc w:val="both"/>
      </w:pPr>
      <w:r>
        <w:rPr>
          <w:rFonts w:ascii="Times New Roman"/>
          <w:b w:val="false"/>
          <w:i w:val="false"/>
          <w:color w:val="000000"/>
          <w:sz w:val="28"/>
        </w:rPr>
        <w:t>
      В случаях несогласия с результатами оказания государственной услуги услугополучатель вправе обратиться в суд в установленном законодательством Республики Казахстан порядке.</w:t>
      </w:r>
    </w:p>
    <w:bookmarkEnd w:id="357"/>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____________________________</w:t>
            </w:r>
            <w:r>
              <w:br/>
            </w:r>
            <w:r>
              <w:rPr>
                <w:rFonts w:ascii="Times New Roman"/>
                <w:b w:val="false"/>
                <w:i w:val="false"/>
                <w:color w:val="000000"/>
                <w:sz w:val="20"/>
              </w:rPr>
              <w:t>(Ф.И.О. (если указано в</w:t>
            </w:r>
            <w:r>
              <w:br/>
            </w:r>
            <w:r>
              <w:rPr>
                <w:rFonts w:ascii="Times New Roman"/>
                <w:b w:val="false"/>
                <w:i w:val="false"/>
                <w:color w:val="000000"/>
                <w:sz w:val="20"/>
              </w:rPr>
              <w:t>документах, удостоверяющих</w:t>
            </w:r>
            <w:r>
              <w:br/>
            </w:r>
            <w:r>
              <w:rPr>
                <w:rFonts w:ascii="Times New Roman"/>
                <w:b w:val="false"/>
                <w:i w:val="false"/>
                <w:color w:val="000000"/>
                <w:sz w:val="20"/>
              </w:rPr>
              <w:t>личность) либо наименование</w:t>
            </w:r>
            <w:r>
              <w:br/>
            </w:r>
            <w:r>
              <w:rPr>
                <w:rFonts w:ascii="Times New Roman"/>
                <w:b w:val="false"/>
                <w:i w:val="false"/>
                <w:color w:val="000000"/>
                <w:sz w:val="20"/>
              </w:rPr>
              <w:t>услугополучателя)</w:t>
            </w:r>
            <w:r>
              <w:br/>
            </w:r>
            <w:r>
              <w:rPr>
                <w:rFonts w:ascii="Times New Roman"/>
                <w:b w:val="false"/>
                <w:i w:val="false"/>
                <w:color w:val="000000"/>
                <w:sz w:val="20"/>
              </w:rPr>
              <w:t>____________________________</w:t>
            </w:r>
            <w:r>
              <w:br/>
            </w:r>
            <w:r>
              <w:rPr>
                <w:rFonts w:ascii="Times New Roman"/>
                <w:b w:val="false"/>
                <w:i w:val="false"/>
                <w:color w:val="000000"/>
                <w:sz w:val="20"/>
              </w:rPr>
              <w:t>(адрес услугополучателя)</w:t>
            </w:r>
          </w:p>
        </w:tc>
      </w:tr>
    </w:tbl>
    <w:bookmarkStart w:name="z364" w:id="358"/>
    <w:p>
      <w:pPr>
        <w:spacing w:after="0"/>
        <w:ind w:left="0"/>
        <w:jc w:val="left"/>
      </w:pPr>
      <w:r>
        <w:rPr>
          <w:rFonts w:ascii="Times New Roman"/>
          <w:b/>
          <w:i w:val="false"/>
          <w:color w:val="000000"/>
        </w:rPr>
        <w:t xml:space="preserve">                                 Расписка об отказе в приеме документов</w:t>
      </w:r>
    </w:p>
    <w:bookmarkEnd w:id="358"/>
    <w:p>
      <w:pPr>
        <w:spacing w:after="0"/>
        <w:ind w:left="0"/>
        <w:jc w:val="both"/>
      </w:pPr>
      <w:r>
        <w:rPr>
          <w:rFonts w:ascii="Times New Roman"/>
          <w:b w:val="false"/>
          <w:i w:val="false"/>
          <w:color w:val="000000"/>
          <w:sz w:val="28"/>
        </w:rPr>
        <w:t xml:space="preserve">
      Руководствуясь пунктом 2 </w:t>
      </w:r>
      <w:r>
        <w:rPr>
          <w:rFonts w:ascii="Times New Roman"/>
          <w:b w:val="false"/>
          <w:i w:val="false"/>
          <w:color w:val="000000"/>
          <w:sz w:val="28"/>
        </w:rPr>
        <w:t>статьи 20</w:t>
      </w:r>
      <w:r>
        <w:rPr>
          <w:rFonts w:ascii="Times New Roman"/>
          <w:b w:val="false"/>
          <w:i w:val="false"/>
          <w:color w:val="000000"/>
          <w:sz w:val="28"/>
        </w:rPr>
        <w:t xml:space="preserve"> Закона Республики Казахстан от 15 апреля</w:t>
      </w:r>
      <w:r>
        <w:br/>
      </w:r>
      <w:r>
        <w:rPr>
          <w:rFonts w:ascii="Times New Roman"/>
          <w:b w:val="false"/>
          <w:i w:val="false"/>
          <w:color w:val="000000"/>
          <w:sz w:val="28"/>
        </w:rPr>
        <w:t>2013 года "О государственных услугах", отдел №__ филиала некоммерческого акционерного</w:t>
      </w:r>
      <w:r>
        <w:br/>
      </w:r>
      <w:r>
        <w:rPr>
          <w:rFonts w:ascii="Times New Roman"/>
          <w:b w:val="false"/>
          <w:i w:val="false"/>
          <w:color w:val="000000"/>
          <w:sz w:val="28"/>
        </w:rPr>
        <w:t>общества "Государственная корпорация "Правительство для граждан" (указать адрес)</w:t>
      </w:r>
      <w:r>
        <w:br/>
      </w:r>
      <w:r>
        <w:rPr>
          <w:rFonts w:ascii="Times New Roman"/>
          <w:b w:val="false"/>
          <w:i w:val="false"/>
          <w:color w:val="000000"/>
          <w:sz w:val="28"/>
        </w:rPr>
        <w:t>отказывает в приеме документов на оказание государственной услуги</w:t>
      </w:r>
      <w:r>
        <w:br/>
      </w:r>
      <w:r>
        <w:rPr>
          <w:rFonts w:ascii="Times New Roman"/>
          <w:b w:val="false"/>
          <w:i w:val="false"/>
          <w:color w:val="000000"/>
          <w:sz w:val="28"/>
        </w:rPr>
        <w:t>"_________________________________" ввиду представления Вами неполного пакета</w:t>
      </w:r>
      <w:r>
        <w:br/>
      </w:r>
      <w:r>
        <w:rPr>
          <w:rFonts w:ascii="Times New Roman"/>
          <w:b w:val="false"/>
          <w:i w:val="false"/>
          <w:color w:val="000000"/>
          <w:sz w:val="28"/>
        </w:rPr>
        <w:t>документов согласно перечню, предусмотренному стандартом государственной услуги, и</w:t>
      </w:r>
      <w:r>
        <w:br/>
      </w:r>
      <w:r>
        <w:rPr>
          <w:rFonts w:ascii="Times New Roman"/>
          <w:b w:val="false"/>
          <w:i w:val="false"/>
          <w:color w:val="000000"/>
          <w:sz w:val="28"/>
        </w:rPr>
        <w:t>(или) документов с истекшим сроком действия, а именно:</w:t>
      </w:r>
    </w:p>
    <w:p>
      <w:pPr>
        <w:spacing w:after="0"/>
        <w:ind w:left="0"/>
        <w:jc w:val="both"/>
      </w:pPr>
      <w:r>
        <w:rPr>
          <w:rFonts w:ascii="Times New Roman"/>
          <w:b w:val="false"/>
          <w:i w:val="false"/>
          <w:color w:val="000000"/>
          <w:sz w:val="28"/>
        </w:rPr>
        <w:t>
      Наименование отсутствующих документов и (или) документов с истекшим сроком</w:t>
      </w:r>
      <w:r>
        <w:br/>
      </w:r>
      <w:r>
        <w:rPr>
          <w:rFonts w:ascii="Times New Roman"/>
          <w:b w:val="false"/>
          <w:i w:val="false"/>
          <w:color w:val="000000"/>
          <w:sz w:val="28"/>
        </w:rPr>
        <w:t>действия:</w:t>
      </w:r>
    </w:p>
    <w:p>
      <w:pPr>
        <w:spacing w:after="0"/>
        <w:ind w:left="0"/>
        <w:jc w:val="both"/>
      </w:pPr>
      <w:r>
        <w:rPr>
          <w:rFonts w:ascii="Times New Roman"/>
          <w:b w:val="false"/>
          <w:i w:val="false"/>
          <w:color w:val="000000"/>
          <w:sz w:val="28"/>
        </w:rPr>
        <w:t>
      1) ________________________________________;</w:t>
      </w:r>
      <w:r>
        <w:br/>
      </w:r>
      <w:r>
        <w:rPr>
          <w:rFonts w:ascii="Times New Roman"/>
          <w:b w:val="false"/>
          <w:i w:val="false"/>
          <w:color w:val="000000"/>
          <w:sz w:val="28"/>
        </w:rPr>
        <w:t>2) ________________________________________;</w:t>
      </w:r>
      <w:r>
        <w:br/>
      </w:r>
      <w:r>
        <w:rPr>
          <w:rFonts w:ascii="Times New Roman"/>
          <w:b w:val="false"/>
          <w:i w:val="false"/>
          <w:color w:val="000000"/>
          <w:sz w:val="28"/>
        </w:rPr>
        <w:t>3) ________________________________________;</w:t>
      </w:r>
    </w:p>
    <w:p>
      <w:pPr>
        <w:spacing w:after="0"/>
        <w:ind w:left="0"/>
        <w:jc w:val="both"/>
      </w:pPr>
      <w:r>
        <w:rPr>
          <w:rFonts w:ascii="Times New Roman"/>
          <w:b w:val="false"/>
          <w:i w:val="false"/>
          <w:color w:val="000000"/>
          <w:sz w:val="28"/>
        </w:rPr>
        <w:t>
      Настоящая расписка составлена в 2 экземплярах, по одному для каждой стороны.</w:t>
      </w:r>
      <w:r>
        <w:br/>
      </w:r>
      <w:r>
        <w:rPr>
          <w:rFonts w:ascii="Times New Roman"/>
          <w:b w:val="false"/>
          <w:i w:val="false"/>
          <w:color w:val="000000"/>
          <w:sz w:val="28"/>
        </w:rPr>
        <w:t>____________________________________________________________________ (Ф.И.О.</w:t>
      </w:r>
      <w:r>
        <w:br/>
      </w:r>
      <w:r>
        <w:rPr>
          <w:rFonts w:ascii="Times New Roman"/>
          <w:b w:val="false"/>
          <w:i w:val="false"/>
          <w:color w:val="000000"/>
          <w:sz w:val="28"/>
        </w:rPr>
        <w:t>(если указано в документах, удостоверяющих личность), подпись работника</w:t>
      </w:r>
      <w:r>
        <w:br/>
      </w:r>
      <w:r>
        <w:rPr>
          <w:rFonts w:ascii="Times New Roman"/>
          <w:b w:val="false"/>
          <w:i w:val="false"/>
          <w:color w:val="000000"/>
          <w:sz w:val="28"/>
        </w:rPr>
        <w:t>Государственной корпорации)Исполнитель: Ф.И.О. (если указано в документах,</w:t>
      </w:r>
      <w:r>
        <w:br/>
      </w:r>
      <w:r>
        <w:rPr>
          <w:rFonts w:ascii="Times New Roman"/>
          <w:b w:val="false"/>
          <w:i w:val="false"/>
          <w:color w:val="000000"/>
          <w:sz w:val="28"/>
        </w:rPr>
        <w:t>удостоверяющих личность)  _____________Телефон __________</w:t>
      </w:r>
    </w:p>
    <w:p>
      <w:pPr>
        <w:spacing w:after="0"/>
        <w:ind w:left="0"/>
        <w:jc w:val="both"/>
      </w:pPr>
      <w:r>
        <w:rPr>
          <w:rFonts w:ascii="Times New Roman"/>
          <w:b w:val="false"/>
          <w:i w:val="false"/>
          <w:color w:val="000000"/>
          <w:sz w:val="28"/>
        </w:rPr>
        <w:t>
      Получил:</w:t>
      </w:r>
    </w:p>
    <w:p>
      <w:pPr>
        <w:spacing w:after="0"/>
        <w:ind w:left="0"/>
        <w:jc w:val="both"/>
      </w:pPr>
      <w:r>
        <w:rPr>
          <w:rFonts w:ascii="Times New Roman"/>
          <w:b w:val="false"/>
          <w:i w:val="false"/>
          <w:color w:val="000000"/>
          <w:sz w:val="28"/>
        </w:rPr>
        <w:t>
      Ф.И.О. (если указано в документах, удостоверяющих личность) / подпись</w:t>
      </w:r>
      <w:r>
        <w:br/>
      </w:r>
      <w:r>
        <w:rPr>
          <w:rFonts w:ascii="Times New Roman"/>
          <w:b w:val="false"/>
          <w:i w:val="false"/>
          <w:color w:val="000000"/>
          <w:sz w:val="28"/>
        </w:rPr>
        <w:t>услугополучателя _________________ "___" _________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67" w:id="359"/>
    <w:p>
      <w:pPr>
        <w:spacing w:after="0"/>
        <w:ind w:left="0"/>
        <w:jc w:val="left"/>
      </w:pPr>
      <w:r>
        <w:rPr>
          <w:rFonts w:ascii="Times New Roman"/>
          <w:b/>
          <w:i w:val="false"/>
          <w:color w:val="000000"/>
        </w:rPr>
        <w:t xml:space="preserve"> Журнал учета заявлений</w:t>
      </w:r>
    </w:p>
    <w:bookmarkEnd w:id="35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749"/>
        <w:gridCol w:w="749"/>
        <w:gridCol w:w="3387"/>
        <w:gridCol w:w="1583"/>
        <w:gridCol w:w="1583"/>
        <w:gridCol w:w="1374"/>
        <w:gridCol w:w="1166"/>
        <w:gridCol w:w="958"/>
        <w:gridCol w:w="751"/>
      </w:tblGrid>
      <w:tr>
        <w:trPr>
          <w:trHeight w:val="30" w:hRule="atLeast"/>
        </w:trPr>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п.п</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поступления заявления</w:t>
            </w:r>
          </w:p>
        </w:tc>
        <w:tc>
          <w:tcPr>
            <w:tcW w:w="3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 отчество (если указано в документах, удостоверяющих личность), фамилия услугополучателя</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Вид заявления и краткое содержание входящего документа</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Резолюция или кому направлен документ на исполнение</w:t>
            </w:r>
          </w:p>
        </w:tc>
        <w:tc>
          <w:tcPr>
            <w:tcW w:w="1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государственной регистрации акта гражданского состояния</w:t>
            </w:r>
          </w:p>
        </w:tc>
        <w:tc>
          <w:tcPr>
            <w:tcW w:w="11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получения документа на исполнение</w:t>
            </w:r>
          </w:p>
        </w:tc>
        <w:tc>
          <w:tcPr>
            <w:tcW w:w="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Отметка об исполнении документа</w:t>
            </w:r>
          </w:p>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1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r>
      <w:tr>
        <w:trPr>
          <w:trHeight w:val="30" w:hRule="atLeast"/>
        </w:trPr>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4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58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7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16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75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0" w:id="360"/>
    <w:p>
      <w:pPr>
        <w:spacing w:after="0"/>
        <w:ind w:left="0"/>
        <w:jc w:val="left"/>
      </w:pPr>
      <w:r>
        <w:rPr>
          <w:rFonts w:ascii="Times New Roman"/>
          <w:b/>
          <w:i w:val="false"/>
          <w:color w:val="000000"/>
        </w:rPr>
        <w:t xml:space="preserve"> Журнал учета выдачи гербовых бланков</w:t>
      </w:r>
    </w:p>
    <w:bookmarkEnd w:id="360"/>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537"/>
        <w:gridCol w:w="537"/>
        <w:gridCol w:w="3178"/>
        <w:gridCol w:w="537"/>
        <w:gridCol w:w="537"/>
        <w:gridCol w:w="986"/>
        <w:gridCol w:w="687"/>
        <w:gridCol w:w="2431"/>
        <w:gridCol w:w="2034"/>
        <w:gridCol w:w="836"/>
      </w:tblGrid>
      <w:tr>
        <w:trPr>
          <w:trHeight w:val="30" w:hRule="atLeast"/>
        </w:trPr>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r>
              <w:br/>
            </w:r>
            <w:r>
              <w:rPr>
                <w:rFonts w:ascii="Times New Roman"/>
                <w:b w:val="false"/>
                <w:i w:val="false"/>
                <w:color w:val="000000"/>
                <w:sz w:val="20"/>
              </w:rPr>
              <w:t>
п.п</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выдачи свидетельства</w:t>
            </w:r>
          </w:p>
        </w:tc>
        <w:tc>
          <w:tcPr>
            <w:tcW w:w="3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 отчество (если указано в документах, удостоверяющих личность), фамилия лица, на которого выдается свидетельство</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бланка</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Номер актовой записи</w:t>
            </w:r>
          </w:p>
        </w:tc>
        <w:tc>
          <w:tcPr>
            <w:tcW w:w="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и место регистрации актовой записи</w:t>
            </w:r>
          </w:p>
        </w:tc>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Первичная либо повторная запись</w:t>
            </w:r>
          </w:p>
        </w:tc>
        <w:tc>
          <w:tcPr>
            <w:tcW w:w="2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 отчество (если указано в документах, удостоверяющих личность), фамилия услугополучателя</w:t>
            </w:r>
          </w:p>
        </w:tc>
        <w:tc>
          <w:tcPr>
            <w:tcW w:w="2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Подпись услугополучателя в получении свидетельства или отметка о направлении свидетельства в Государственную корпорацию</w:t>
            </w:r>
          </w:p>
        </w:tc>
        <w:tc>
          <w:tcPr>
            <w:tcW w:w="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Примечание</w:t>
            </w:r>
          </w:p>
        </w:tc>
      </w:tr>
      <w:tr>
        <w:trPr>
          <w:trHeight w:val="30" w:hRule="atLeast"/>
        </w:trPr>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r>
      <w:tr>
        <w:trPr>
          <w:trHeight w:val="30" w:hRule="atLeast"/>
        </w:trPr>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17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3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6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43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2034"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4</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w:t>
            </w:r>
            <w:r>
              <w:br/>
            </w:r>
            <w:r>
              <w:rPr>
                <w:rFonts w:ascii="Times New Roman"/>
                <w:b w:val="false"/>
                <w:i w:val="false"/>
                <w:color w:val="000000"/>
                <w:sz w:val="20"/>
              </w:rPr>
              <w:t>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"Регистрация рождения ребенка, в том числе внесение изменений, дополнений и исправлений в записи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 Алматы и Шымкент, районов и городов областного значения (далее – услугодатель)</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через Государственную корпорацию;</w:t>
            </w:r>
            <w:r>
              <w:br/>
            </w:r>
            <w:r>
              <w:rPr>
                <w:rFonts w:ascii="Times New Roman"/>
                <w:b w:val="false"/>
                <w:i w:val="false"/>
                <w:color w:val="000000"/>
                <w:sz w:val="20"/>
              </w:rPr>
              <w:t>
4)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момента сдачи пакета документов услугодателю, Государственную корпорацию:</w:t>
            </w:r>
            <w:r>
              <w:br/>
            </w:r>
            <w:r>
              <w:rPr>
                <w:rFonts w:ascii="Times New Roman"/>
                <w:b w:val="false"/>
                <w:i w:val="false"/>
                <w:color w:val="000000"/>
                <w:sz w:val="20"/>
              </w:rPr>
              <w:t>
для регистрации рождения - 2 (два) рабочих дня;</w:t>
            </w:r>
            <w:r>
              <w:br/>
            </w:r>
            <w:r>
              <w:rPr>
                <w:rFonts w:ascii="Times New Roman"/>
                <w:b w:val="false"/>
                <w:i w:val="false"/>
                <w:color w:val="000000"/>
                <w:sz w:val="20"/>
              </w:rPr>
              <w:t>
внесение изменений, дополнений при установлении отцовства или усыновлении (удочерении) - 1 (один) рабочий день;</w:t>
            </w:r>
            <w:r>
              <w:br/>
            </w:r>
            <w:r>
              <w:rPr>
                <w:rFonts w:ascii="Times New Roman"/>
                <w:b w:val="false"/>
                <w:i w:val="false"/>
                <w:color w:val="000000"/>
                <w:sz w:val="20"/>
              </w:rPr>
              <w:t>
внесение изменений, дополнений и исправлений в запись акта гражданского состояния - 5 (пять)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о рождении, повторное свидетельство о рождении с внесенными изменениями, дополнениями и исправлениями;</w:t>
            </w:r>
            <w:r>
              <w:br/>
            </w:r>
            <w:r>
              <w:rPr>
                <w:rFonts w:ascii="Times New Roman"/>
                <w:b w:val="false"/>
                <w:i w:val="false"/>
                <w:color w:val="000000"/>
                <w:sz w:val="20"/>
              </w:rPr>
              <w:t>
2) мотивированный ответ об отказе в оказании государственной услуги.</w:t>
            </w:r>
            <w:r>
              <w:br/>
            </w:r>
            <w:r>
              <w:rPr>
                <w:rFonts w:ascii="Times New Roman"/>
                <w:b w:val="false"/>
                <w:i w:val="false"/>
                <w:color w:val="000000"/>
                <w:sz w:val="20"/>
              </w:rPr>
              <w:t xml:space="preserve">
Форма предоставления результата оказания государственной услуги: бумажная, электронная, когда направляется справка о рождении или мотивированный отказ при подаче заявления через портал. </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государственная регистрация рождения оказывается бесплатно;</w:t>
            </w:r>
            <w:r>
              <w:br/>
            </w:r>
            <w:r>
              <w:rPr>
                <w:rFonts w:ascii="Times New Roman"/>
                <w:b w:val="false"/>
                <w:i w:val="false"/>
                <w:color w:val="000000"/>
                <w:sz w:val="20"/>
              </w:rPr>
              <w:t xml:space="preserve">
2) за выдачу свидетельств в связи с изменением, дополнением, за исключением внесения изменения, дополнения в связи с установлением отцовства и усыновлением (удочерением), исправлением и восстановлением записи актов гражданского состояния – 0,5 МРП; </w:t>
            </w:r>
            <w:r>
              <w:br/>
            </w:r>
            <w:r>
              <w:rPr>
                <w:rFonts w:ascii="Times New Roman"/>
                <w:b w:val="false"/>
                <w:i w:val="false"/>
                <w:color w:val="000000"/>
                <w:sz w:val="20"/>
              </w:rPr>
              <w:t>
3) за внесение изменений, дополнений в актовую запись о государственной регистрации рождения или за государственную регистрацию рождения в связи с изменением персональных данных при усыновлении (удочерении) иностранными гражданами – 2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r>
              <w:br/>
            </w:r>
            <w:r>
              <w:rPr>
                <w:rFonts w:ascii="Times New Roman"/>
                <w:b w:val="false"/>
                <w:i w:val="false"/>
                <w:color w:val="000000"/>
                <w:sz w:val="20"/>
              </w:rPr>
              <w:t>
3) физические лица – за выдачу повторных свидетельств о рождении в связи с усыновлением (удочерением) и установлением отцовства.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необходимых документов для государственной регистрации рождения:</w:t>
            </w:r>
            <w:r>
              <w:br/>
            </w:r>
            <w:r>
              <w:rPr>
                <w:rFonts w:ascii="Times New Roman"/>
                <w:b w:val="false"/>
                <w:i w:val="false"/>
                <w:color w:val="000000"/>
                <w:sz w:val="20"/>
              </w:rPr>
              <w:t xml:space="preserve">
1) заявление о рождении по форме согласно </w:t>
            </w:r>
            <w:r>
              <w:rPr>
                <w:rFonts w:ascii="Times New Roman"/>
                <w:b w:val="false"/>
                <w:i w:val="false"/>
                <w:color w:val="000000"/>
                <w:sz w:val="20"/>
              </w:rPr>
              <w:t>приложению 5</w:t>
            </w:r>
            <w:r>
              <w:rPr>
                <w:rFonts w:ascii="Times New Roman"/>
                <w:b w:val="false"/>
                <w:i w:val="false"/>
                <w:color w:val="000000"/>
                <w:sz w:val="20"/>
              </w:rPr>
              <w:t xml:space="preserve"> к настоящим Правилам;</w:t>
            </w:r>
            <w:r>
              <w:br/>
            </w:r>
            <w:r>
              <w:rPr>
                <w:rFonts w:ascii="Times New Roman"/>
                <w:b w:val="false"/>
                <w:i w:val="false"/>
                <w:color w:val="000000"/>
                <w:sz w:val="20"/>
              </w:rPr>
              <w:t>
2) документ, удостоверяющий личность родителей или представителя по нотариально удостоверенной доверенности (для идентификации личности);</w:t>
            </w:r>
            <w:r>
              <w:br/>
            </w:r>
            <w:r>
              <w:rPr>
                <w:rFonts w:ascii="Times New Roman"/>
                <w:b w:val="false"/>
                <w:i w:val="false"/>
                <w:color w:val="000000"/>
                <w:sz w:val="20"/>
              </w:rPr>
              <w:t>
3) копия свидетельства о заключении брака (супружества) родителей (при регистрации акта за пределами Республики Казахстан и при отсутствии сведений в ИС ЗАГС);</w:t>
            </w:r>
            <w:r>
              <w:br/>
            </w:r>
            <w:r>
              <w:rPr>
                <w:rFonts w:ascii="Times New Roman"/>
                <w:b w:val="false"/>
                <w:i w:val="false"/>
                <w:color w:val="000000"/>
                <w:sz w:val="20"/>
              </w:rPr>
              <w:t>
4)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Иностранцы, лица без гражданства дополнительно представляют:</w:t>
            </w:r>
            <w:r>
              <w:br/>
            </w:r>
            <w:r>
              <w:rPr>
                <w:rFonts w:ascii="Times New Roman"/>
                <w:b w:val="false"/>
                <w:i w:val="false"/>
                <w:color w:val="000000"/>
                <w:sz w:val="20"/>
              </w:rPr>
              <w:t>
- Иностранец, постоянно проживающий в Республике Казахстан, предъявляет вид на жительство иностранца в Республике Казахстан;</w:t>
            </w:r>
            <w:r>
              <w:br/>
            </w:r>
            <w:r>
              <w:rPr>
                <w:rFonts w:ascii="Times New Roman"/>
                <w:b w:val="false"/>
                <w:i w:val="false"/>
                <w:color w:val="000000"/>
                <w:sz w:val="20"/>
              </w:rPr>
              <w:t>
- Лицо без гражданства, постоянно проживающее в Республике Казахстан, предъявляет удостоверение лица без гражданства с отметкой органов внутренних дел Республики Казахстан о регистрации по месту жительства;</w:t>
            </w:r>
            <w:r>
              <w:br/>
            </w:r>
            <w:r>
              <w:rPr>
                <w:rFonts w:ascii="Times New Roman"/>
                <w:b w:val="false"/>
                <w:i w:val="false"/>
                <w:color w:val="000000"/>
                <w:sz w:val="20"/>
              </w:rPr>
              <w:t>
- Иностранец или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гражданином, которого является иностранец или государства постоянного проживания лица без гражданства и нотариально засвидетельствованный перевод их текста на казахском или русском языке.</w:t>
            </w:r>
            <w:r>
              <w:br/>
            </w:r>
            <w:r>
              <w:rPr>
                <w:rFonts w:ascii="Times New Roman"/>
                <w:b w:val="false"/>
                <w:i w:val="false"/>
                <w:color w:val="000000"/>
                <w:sz w:val="20"/>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r>
              <w:br/>
            </w:r>
            <w:r>
              <w:rPr>
                <w:rFonts w:ascii="Times New Roman"/>
                <w:b w:val="false"/>
                <w:i w:val="false"/>
                <w:color w:val="000000"/>
                <w:sz w:val="20"/>
              </w:rPr>
              <w:t>
К заявлению о государственной регистрации рождения ребенка, достигшего одного года и более дополнительно прилагается медицинское свидетельство о рождении (в случае отсутствия его в электронном виде).</w:t>
            </w:r>
            <w:r>
              <w:br/>
            </w:r>
            <w:r>
              <w:rPr>
                <w:rFonts w:ascii="Times New Roman"/>
                <w:b w:val="false"/>
                <w:i w:val="false"/>
                <w:color w:val="000000"/>
                <w:sz w:val="20"/>
              </w:rPr>
              <w:t>
При обращении на портал:</w:t>
            </w:r>
            <w:r>
              <w:br/>
            </w:r>
            <w:r>
              <w:rPr>
                <w:rFonts w:ascii="Times New Roman"/>
                <w:b w:val="false"/>
                <w:i w:val="false"/>
                <w:color w:val="000000"/>
                <w:sz w:val="20"/>
              </w:rPr>
              <w:t xml:space="preserve">
1) электронное заявление, удостоверенное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 </w:t>
            </w:r>
            <w:r>
              <w:br/>
            </w:r>
            <w:r>
              <w:rPr>
                <w:rFonts w:ascii="Times New Roman"/>
                <w:b w:val="false"/>
                <w:i w:val="false"/>
                <w:color w:val="000000"/>
                <w:sz w:val="20"/>
              </w:rPr>
              <w:t>
2) сведения о государственной регистрации актов гражданского состояния зарегистрированных в Республике Казахстан;</w:t>
            </w:r>
            <w:r>
              <w:br/>
            </w:r>
            <w:r>
              <w:rPr>
                <w:rFonts w:ascii="Times New Roman"/>
                <w:b w:val="false"/>
                <w:i w:val="false"/>
                <w:color w:val="000000"/>
                <w:sz w:val="20"/>
              </w:rPr>
              <w:t>
3) сканированная копия свидетельств о заключении или расторжении брака (супружества) родителей выданные за пределами РК, легализованные или со штампом апостиль, с нотариально заверенным переводом на русский или государственный язык.</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рождении (за исключением внесения изменений, дополнений при установлении отцовства (материнства), усыновлении (удочерении)) при обращении услугополучателя в Государственную корпорацию:</w:t>
            </w:r>
            <w:r>
              <w:br/>
            </w:r>
            <w:r>
              <w:rPr>
                <w:rFonts w:ascii="Times New Roman"/>
                <w:b w:val="false"/>
                <w:i w:val="false"/>
                <w:color w:val="000000"/>
                <w:sz w:val="20"/>
              </w:rPr>
              <w:t xml:space="preserve">
1) заявление о внесении изменений, дополнений и исправлений по форме согласно </w:t>
            </w:r>
            <w:r>
              <w:rPr>
                <w:rFonts w:ascii="Times New Roman"/>
                <w:b w:val="false"/>
                <w:i w:val="false"/>
                <w:color w:val="000000"/>
                <w:sz w:val="20"/>
              </w:rPr>
              <w:t>приложению 24</w:t>
            </w:r>
            <w:r>
              <w:rPr>
                <w:rFonts w:ascii="Times New Roman"/>
                <w:b w:val="false"/>
                <w:i w:val="false"/>
                <w:color w:val="000000"/>
                <w:sz w:val="20"/>
              </w:rPr>
              <w:t xml:space="preserve"> настоящим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свидетельство о рождении, в случае утери указать о его утере и сведения о государственной регистрации акта гражданского состояния;</w:t>
            </w:r>
            <w:r>
              <w:br/>
            </w:r>
            <w:r>
              <w:rPr>
                <w:rFonts w:ascii="Times New Roman"/>
                <w:b w:val="false"/>
                <w:i w:val="false"/>
                <w:color w:val="000000"/>
                <w:sz w:val="20"/>
              </w:rPr>
              <w:t>
4) копии свидетельств о государственной регистрации актов гражданского состояния выданные за пределами РК, легализованные или со штампом апостиль, с нотариально заверенным переводом на русский или государственный язык, подтверждающие необходимость внесения изменений, дополнений и исправлений в актовую запись о рождении;</w:t>
            </w:r>
            <w:r>
              <w:br/>
            </w:r>
            <w:r>
              <w:rPr>
                <w:rFonts w:ascii="Times New Roman"/>
                <w:b w:val="false"/>
                <w:i w:val="false"/>
                <w:color w:val="000000"/>
                <w:sz w:val="20"/>
              </w:rPr>
              <w:t>
5) сведения о документах, подтверждающих необходимость внесения изменения, дополнения и исправления (сведения об актах гражданского состояния зарегистрированных на территории РК, сведения о решении суда о внесении изменений, исправлений, дополнений, об установлении юридического факта и т.д.);</w:t>
            </w:r>
            <w:r>
              <w:br/>
            </w:r>
            <w:r>
              <w:rPr>
                <w:rFonts w:ascii="Times New Roman"/>
                <w:b w:val="false"/>
                <w:i w:val="false"/>
                <w:color w:val="000000"/>
                <w:sz w:val="20"/>
              </w:rPr>
              <w:t>
6) документ, подтверждающий уплату в бюджет государственной пошлины или документ, являющийся основанием для предоставления налоговых льгот (при необходимости ее оплаты);</w:t>
            </w:r>
            <w:r>
              <w:br/>
            </w:r>
            <w:r>
              <w:rPr>
                <w:rFonts w:ascii="Times New Roman"/>
                <w:b w:val="false"/>
                <w:i w:val="false"/>
                <w:color w:val="000000"/>
                <w:sz w:val="20"/>
              </w:rPr>
              <w:t>
7)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рождении при обращении услугополучателя услугодателю:</w:t>
            </w:r>
            <w:r>
              <w:br/>
            </w:r>
            <w:r>
              <w:rPr>
                <w:rFonts w:ascii="Times New Roman"/>
                <w:b w:val="false"/>
                <w:i w:val="false"/>
                <w:color w:val="000000"/>
                <w:sz w:val="20"/>
              </w:rPr>
              <w:t xml:space="preserve">
1) заявление об установлении отцовства (материнства), об установлении отцовства по заявлению лица, признающего себя отцом ребенка, об установлении отцовства по решению суда, об усыновлении (удочерении) ребенка, о внесении изменений, дополнений и исправлений по форме согласно </w:t>
            </w:r>
            <w:r>
              <w:rPr>
                <w:rFonts w:ascii="Times New Roman"/>
                <w:b w:val="false"/>
                <w:i w:val="false"/>
                <w:color w:val="000000"/>
                <w:sz w:val="20"/>
              </w:rPr>
              <w:t>приложению 8</w:t>
            </w:r>
            <w:r>
              <w:rPr>
                <w:rFonts w:ascii="Times New Roman"/>
                <w:b w:val="false"/>
                <w:i w:val="false"/>
                <w:color w:val="000000"/>
                <w:sz w:val="20"/>
              </w:rPr>
              <w:t xml:space="preserve">, </w:t>
            </w:r>
            <w:r>
              <w:rPr>
                <w:rFonts w:ascii="Times New Roman"/>
                <w:b w:val="false"/>
                <w:i w:val="false"/>
                <w:color w:val="000000"/>
                <w:sz w:val="20"/>
              </w:rPr>
              <w:t>9</w:t>
            </w:r>
            <w:r>
              <w:rPr>
                <w:rFonts w:ascii="Times New Roman"/>
                <w:b w:val="false"/>
                <w:i w:val="false"/>
                <w:color w:val="000000"/>
                <w:sz w:val="20"/>
              </w:rPr>
              <w:t xml:space="preserve">, </w:t>
            </w:r>
            <w:r>
              <w:rPr>
                <w:rFonts w:ascii="Times New Roman"/>
                <w:b w:val="false"/>
                <w:i w:val="false"/>
                <w:color w:val="000000"/>
                <w:sz w:val="20"/>
              </w:rPr>
              <w:t>10</w:t>
            </w:r>
            <w:r>
              <w:rPr>
                <w:rFonts w:ascii="Times New Roman"/>
                <w:b w:val="false"/>
                <w:i w:val="false"/>
                <w:color w:val="000000"/>
                <w:sz w:val="20"/>
              </w:rPr>
              <w:t xml:space="preserve">, </w:t>
            </w:r>
            <w:r>
              <w:rPr>
                <w:rFonts w:ascii="Times New Roman"/>
                <w:b w:val="false"/>
                <w:i w:val="false"/>
                <w:color w:val="000000"/>
                <w:sz w:val="20"/>
              </w:rPr>
              <w:t>12</w:t>
            </w:r>
            <w:r>
              <w:rPr>
                <w:rFonts w:ascii="Times New Roman"/>
                <w:b w:val="false"/>
                <w:i w:val="false"/>
                <w:color w:val="000000"/>
                <w:sz w:val="20"/>
              </w:rPr>
              <w:t xml:space="preserve">, </w:t>
            </w:r>
            <w:r>
              <w:rPr>
                <w:rFonts w:ascii="Times New Roman"/>
                <w:b w:val="false"/>
                <w:i w:val="false"/>
                <w:color w:val="000000"/>
                <w:sz w:val="20"/>
              </w:rPr>
              <w:t>24</w:t>
            </w:r>
            <w:r>
              <w:rPr>
                <w:rFonts w:ascii="Times New Roman"/>
                <w:b w:val="false"/>
                <w:i w:val="false"/>
                <w:color w:val="000000"/>
                <w:sz w:val="20"/>
              </w:rPr>
              <w:t xml:space="preserve"> к Правилам (в зависимости от основания внесении изменений, дополнений и исправлений);</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свидетельство о рождении, в случае утери указать о его утере и сведения о государственной регистрации акта гражданского состояния;</w:t>
            </w:r>
            <w:r>
              <w:br/>
            </w:r>
            <w:r>
              <w:rPr>
                <w:rFonts w:ascii="Times New Roman"/>
                <w:b w:val="false"/>
                <w:i w:val="false"/>
                <w:color w:val="000000"/>
                <w:sz w:val="20"/>
              </w:rPr>
              <w:t>
4) сведения о документах, подтверждающих необходимость внесения изменения, дополнения и исправления (сведения о решении суда об усыновлении (удочерении), установлении отцовства; о решении суда об отмене или о признании усыновления (удочерения) недействительным; при установлении отцовства документы, подтверждающие обстоятельства отсутствия матери в зависимости от основания указанного в заявлении отца: сведения о регистрации акта гражданского состояния о смерти матери (на территории Республики Казахстан); сведения о решении суда о признании матери недееспособной, об объявлении ее умершей, о лишении либо ограничении матери в родительских правах; справка о невозможности установить место жительства матери, сведения о решении суда о внесении изменений, исправлений, дополнений, об установлении юридического факта и т.д.);</w:t>
            </w:r>
            <w:r>
              <w:br/>
            </w:r>
            <w:r>
              <w:rPr>
                <w:rFonts w:ascii="Times New Roman"/>
                <w:b w:val="false"/>
                <w:i w:val="false"/>
                <w:color w:val="000000"/>
                <w:sz w:val="20"/>
              </w:rPr>
              <w:t>
5) копии свидетельств о государственной регистрации актов гражданского состояния, выданные за пределами РК, легализованные или со штампом апостиль, с нотариально заверенным переводом на русский или государственный язык, подтверждающие необходимость внесения изменений, дополнений и исправлений в актовую запись о рождении;</w:t>
            </w:r>
            <w:r>
              <w:br/>
            </w:r>
            <w:r>
              <w:rPr>
                <w:rFonts w:ascii="Times New Roman"/>
                <w:b w:val="false"/>
                <w:i w:val="false"/>
                <w:color w:val="000000"/>
                <w:sz w:val="20"/>
              </w:rPr>
              <w:t>
6) документ, подтверждающий уплату в бюджет государственной пошлины или документ, являющийся основанием для предоставления налоговых льгот (при необходимости ее оплаты);</w:t>
            </w:r>
            <w:r>
              <w:br/>
            </w:r>
            <w:r>
              <w:rPr>
                <w:rFonts w:ascii="Times New Roman"/>
                <w:b w:val="false"/>
                <w:i w:val="false"/>
                <w:color w:val="000000"/>
                <w:sz w:val="20"/>
              </w:rPr>
              <w:t>
7)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В случае подачи заявления об установлении отцовства до рождения ребенка – медицинская справка, подтверждающая беременность матери, выданная медицинской организацией или частнопрактикующим врачом.</w:t>
            </w:r>
            <w:r>
              <w:br/>
            </w:r>
            <w:r>
              <w:rPr>
                <w:rFonts w:ascii="Times New Roman"/>
                <w:b w:val="false"/>
                <w:i w:val="false"/>
                <w:color w:val="000000"/>
                <w:sz w:val="20"/>
              </w:rPr>
              <w:t>
Если установление отцовства производится одновременно с государственной регистрацией рождения, свидетельство о рождении ребенка не требуется.</w:t>
            </w:r>
            <w:r>
              <w:br/>
            </w:r>
            <w:r>
              <w:rPr>
                <w:rFonts w:ascii="Times New Roman"/>
                <w:b w:val="false"/>
                <w:i w:val="false"/>
                <w:color w:val="000000"/>
                <w:sz w:val="20"/>
              </w:rPr>
              <w:t>
При обращении на портал для внесения изменений, дополнений и исправлений в актовую запись о рождении:</w:t>
            </w:r>
            <w:r>
              <w:br/>
            </w:r>
            <w:r>
              <w:rPr>
                <w:rFonts w:ascii="Times New Roman"/>
                <w:b w:val="false"/>
                <w:i w:val="false"/>
                <w:color w:val="000000"/>
                <w:sz w:val="20"/>
              </w:rPr>
              <w:t xml:space="preserve">
1) электронное заявление, удостоверенное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 </w:t>
            </w:r>
            <w:r>
              <w:br/>
            </w:r>
            <w:r>
              <w:rPr>
                <w:rFonts w:ascii="Times New Roman"/>
                <w:b w:val="false"/>
                <w:i w:val="false"/>
                <w:color w:val="000000"/>
                <w:sz w:val="20"/>
              </w:rPr>
              <w:t>
2) сведения о государственной регистрации актов гражданского состояния зарегистрированных в РК;</w:t>
            </w:r>
            <w:r>
              <w:br/>
            </w:r>
            <w:r>
              <w:rPr>
                <w:rFonts w:ascii="Times New Roman"/>
                <w:b w:val="false"/>
                <w:i w:val="false"/>
                <w:color w:val="000000"/>
                <w:sz w:val="20"/>
              </w:rPr>
              <w:t>
3) сведения о документах, подтверждающих необходимость внесения изменения, дополнения и исправления (сведения о решении суда об усыновлении (удочерении), установлении отцовства; о решении суда об отмене или о признании усыновления (удочерения) недействительным; при установлении отцовства документы, подтверждающие обстоятельства отсутствия матери в зависимости от основания указанного в заявлении отца: сведения о регистрации акта гражданского состояния о смерти матери (на территории Республики Казахстан); сведения о решении суда о признании матери недееспособной, об объявлении ее умершей, о лишении либо ограничении матери в родительских правах; справка о невозможности установить место жительства матери, сведения о решении суда о внесении изменений, исправлений, дополнений, об установлении юридического факта и т.д.);</w:t>
            </w:r>
            <w:r>
              <w:br/>
            </w:r>
            <w:r>
              <w:rPr>
                <w:rFonts w:ascii="Times New Roman"/>
                <w:b w:val="false"/>
                <w:i w:val="false"/>
                <w:color w:val="000000"/>
                <w:sz w:val="20"/>
              </w:rPr>
              <w:t>
4) сканированные копии свидетельств о государственной регистрации актов гражданского состояния выданные за пределами РК, легализованные или со штампом апостиль, с нотариально заверенным переводом на русский или государственный язык, подтверждающие необходимость внесения изменений, дополнений и исправлений в актовую запись о рождении;</w:t>
            </w:r>
            <w:r>
              <w:br/>
            </w:r>
            <w:r>
              <w:rPr>
                <w:rFonts w:ascii="Times New Roman"/>
                <w:b w:val="false"/>
                <w:i w:val="false"/>
                <w:color w:val="000000"/>
                <w:sz w:val="20"/>
              </w:rPr>
              <w:t>
5) документ, подтверждающий уплату в бюджет государственной пошлины, за исключением случаев оплаты через ПШЭП;</w:t>
            </w:r>
            <w:r>
              <w:br/>
            </w:r>
            <w:r>
              <w:rPr>
                <w:rFonts w:ascii="Times New Roman"/>
                <w:b w:val="false"/>
                <w:i w:val="false"/>
                <w:color w:val="000000"/>
                <w:sz w:val="20"/>
              </w:rPr>
              <w:t>
6) свидетельство о рождении (представляется услугополучателю при получении нового свидетельства о рождении), в случае утери указать о его утере и сведения о государственной регистрации акта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r>
              <w:br/>
            </w:r>
            <w:r>
              <w:rPr>
                <w:rFonts w:ascii="Times New Roman"/>
                <w:b w:val="false"/>
                <w:i w:val="false"/>
                <w:color w:val="000000"/>
                <w:sz w:val="20"/>
              </w:rPr>
              <w:t>
Государственная услуга оказывается проактивным способом – в части регистрации рождения.</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5</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от _________________________</w:t>
            </w:r>
            <w:r>
              <w:br/>
            </w:r>
            <w:r>
              <w:rPr>
                <w:rFonts w:ascii="Times New Roman"/>
                <w:b w:val="false"/>
                <w:i w:val="false"/>
                <w:color w:val="000000"/>
                <w:sz w:val="20"/>
              </w:rPr>
              <w:t>(имя, отчество (если указано в</w:t>
            </w:r>
            <w:r>
              <w:br/>
            </w:r>
            <w:r>
              <w:rPr>
                <w:rFonts w:ascii="Times New Roman"/>
                <w:b w:val="false"/>
                <w:i w:val="false"/>
                <w:color w:val="000000"/>
                <w:sz w:val="20"/>
              </w:rPr>
              <w:t>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w:t>
            </w:r>
            <w:r>
              <w:br/>
            </w:r>
            <w:r>
              <w:rPr>
                <w:rFonts w:ascii="Times New Roman"/>
                <w:b w:val="false"/>
                <w:i w:val="false"/>
                <w:color w:val="000000"/>
                <w:sz w:val="20"/>
              </w:rPr>
              <w:t>фамилия заявителя)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w:t>
            </w:r>
            <w:r>
              <w:br/>
            </w:r>
            <w:r>
              <w:rPr>
                <w:rFonts w:ascii="Times New Roman"/>
                <w:b w:val="false"/>
                <w:i w:val="false"/>
                <w:color w:val="000000"/>
                <w:sz w:val="20"/>
              </w:rPr>
              <w:t>№ тел.</w:t>
            </w:r>
            <w:r>
              <w:br/>
            </w:r>
            <w:r>
              <w:rPr>
                <w:rFonts w:ascii="Times New Roman"/>
                <w:b w:val="false"/>
                <w:i w:val="false"/>
                <w:color w:val="000000"/>
                <w:sz w:val="20"/>
              </w:rPr>
              <w:t>____________________________</w:t>
            </w:r>
            <w:r>
              <w:br/>
            </w:r>
            <w:r>
              <w:rPr>
                <w:rFonts w:ascii="Times New Roman"/>
                <w:b w:val="false"/>
                <w:i w:val="false"/>
                <w:color w:val="000000"/>
                <w:sz w:val="20"/>
              </w:rPr>
              <w:t>уд. личности №</w:t>
            </w:r>
            <w:r>
              <w:br/>
            </w:r>
            <w:r>
              <w:rPr>
                <w:rFonts w:ascii="Times New Roman"/>
                <w:b w:val="false"/>
                <w:i w:val="false"/>
                <w:color w:val="000000"/>
                <w:sz w:val="20"/>
              </w:rPr>
              <w:t>____________________________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w:t>
            </w:r>
          </w:p>
        </w:tc>
      </w:tr>
    </w:tbl>
    <w:bookmarkStart w:name="z374" w:id="361"/>
    <w:p>
      <w:pPr>
        <w:spacing w:after="0"/>
        <w:ind w:left="0"/>
        <w:jc w:val="left"/>
      </w:pPr>
      <w:r>
        <w:rPr>
          <w:rFonts w:ascii="Times New Roman"/>
          <w:b/>
          <w:i w:val="false"/>
          <w:color w:val="000000"/>
        </w:rPr>
        <w:t xml:space="preserve">                               Заявление о государственной регистрации рождения</w:t>
      </w:r>
    </w:p>
    <w:bookmarkEnd w:id="361"/>
    <w:p>
      <w:pPr>
        <w:spacing w:after="0"/>
        <w:ind w:left="0"/>
        <w:jc w:val="both"/>
      </w:pPr>
      <w:r>
        <w:rPr>
          <w:rFonts w:ascii="Times New Roman"/>
          <w:b w:val="false"/>
          <w:i w:val="false"/>
          <w:color w:val="000000"/>
          <w:sz w:val="28"/>
        </w:rPr>
        <w:t>
      Сведения о ребенке:</w:t>
      </w:r>
      <w:r>
        <w:br/>
      </w:r>
      <w:r>
        <w:rPr>
          <w:rFonts w:ascii="Times New Roman"/>
          <w:b w:val="false"/>
          <w:i w:val="false"/>
          <w:color w:val="000000"/>
          <w:sz w:val="28"/>
        </w:rPr>
        <w:t>Имя ___________________________ Отчество (при желании) ______________________</w:t>
      </w:r>
      <w:r>
        <w:br/>
      </w:r>
      <w:r>
        <w:rPr>
          <w:rFonts w:ascii="Times New Roman"/>
          <w:b w:val="false"/>
          <w:i w:val="false"/>
          <w:color w:val="000000"/>
          <w:sz w:val="28"/>
        </w:rPr>
        <w:t>Фамилия ___________________________________________________________________</w:t>
      </w:r>
      <w:r>
        <w:br/>
      </w:r>
      <w:r>
        <w:rPr>
          <w:rFonts w:ascii="Times New Roman"/>
          <w:b w:val="false"/>
          <w:i w:val="false"/>
          <w:color w:val="000000"/>
          <w:sz w:val="28"/>
        </w:rPr>
        <w:t>Дата рождения "____" __________ 20 __ года Пол ________________________________</w:t>
      </w:r>
      <w:r>
        <w:br/>
      </w:r>
      <w:r>
        <w:rPr>
          <w:rFonts w:ascii="Times New Roman"/>
          <w:b w:val="false"/>
          <w:i w:val="false"/>
          <w:color w:val="000000"/>
          <w:sz w:val="28"/>
        </w:rPr>
        <w:t>Место рождения ребенка ______________________________________________________</w:t>
      </w:r>
      <w:r>
        <w:br/>
      </w:r>
      <w:r>
        <w:rPr>
          <w:rFonts w:ascii="Times New Roman"/>
          <w:b w:val="false"/>
          <w:i w:val="false"/>
          <w:color w:val="000000"/>
          <w:sz w:val="28"/>
        </w:rPr>
        <w:t>Какой по счету ребенок у матери _______________________________________________</w:t>
      </w:r>
      <w:r>
        <w:br/>
      </w:r>
      <w:r>
        <w:rPr>
          <w:rFonts w:ascii="Times New Roman"/>
          <w:b w:val="false"/>
          <w:i w:val="false"/>
          <w:color w:val="000000"/>
          <w:sz w:val="28"/>
        </w:rPr>
        <w:t>Сведения о документе, подтверждающем факт рождения ребенка</w:t>
      </w:r>
      <w:r>
        <w:br/>
      </w:r>
      <w:r>
        <w:rPr>
          <w:rFonts w:ascii="Times New Roman"/>
          <w:b w:val="false"/>
          <w:i w:val="false"/>
          <w:color w:val="000000"/>
          <w:sz w:val="28"/>
        </w:rPr>
        <w:t>____________________________________________________________________________</w:t>
      </w:r>
      <w:r>
        <w:br/>
      </w:r>
      <w:r>
        <w:rPr>
          <w:rFonts w:ascii="Times New Roman"/>
          <w:b w:val="false"/>
          <w:i w:val="false"/>
          <w:color w:val="000000"/>
          <w:sz w:val="28"/>
        </w:rPr>
        <w:t>Сведения о матери: Имя _______________________________ Отчество (если указано в</w:t>
      </w:r>
      <w:r>
        <w:br/>
      </w:r>
      <w:r>
        <w:rPr>
          <w:rFonts w:ascii="Times New Roman"/>
          <w:b w:val="false"/>
          <w:i w:val="false"/>
          <w:color w:val="000000"/>
          <w:sz w:val="28"/>
        </w:rPr>
        <w:t>документах,  удостоверяющих личность) ________________________________________</w:t>
      </w:r>
      <w:r>
        <w:br/>
      </w:r>
      <w:r>
        <w:rPr>
          <w:rFonts w:ascii="Times New Roman"/>
          <w:b w:val="false"/>
          <w:i w:val="false"/>
          <w:color w:val="000000"/>
          <w:sz w:val="28"/>
        </w:rPr>
        <w:t>Фамилия ____________ _______________________________________________________</w:t>
      </w:r>
      <w:r>
        <w:br/>
      </w:r>
      <w:r>
        <w:rPr>
          <w:rFonts w:ascii="Times New Roman"/>
          <w:b w:val="false"/>
          <w:i w:val="false"/>
          <w:color w:val="000000"/>
          <w:sz w:val="28"/>
        </w:rPr>
        <w:t>Дата рождения "____" ___________ 20___ года</w:t>
      </w:r>
      <w:r>
        <w:br/>
      </w:r>
      <w:r>
        <w:rPr>
          <w:rFonts w:ascii="Times New Roman"/>
          <w:b w:val="false"/>
          <w:i w:val="false"/>
          <w:color w:val="000000"/>
          <w:sz w:val="28"/>
        </w:rPr>
        <w:t>Национальность ____________ Возраст _________________________________________</w:t>
      </w:r>
      <w:r>
        <w:br/>
      </w:r>
      <w:r>
        <w:rPr>
          <w:rFonts w:ascii="Times New Roman"/>
          <w:b w:val="false"/>
          <w:i w:val="false"/>
          <w:color w:val="000000"/>
          <w:sz w:val="28"/>
        </w:rPr>
        <w:t>Гражданство _______________________________________________________________</w:t>
      </w:r>
      <w:r>
        <w:br/>
      </w:r>
      <w:r>
        <w:rPr>
          <w:rFonts w:ascii="Times New Roman"/>
          <w:b w:val="false"/>
          <w:i w:val="false"/>
          <w:color w:val="000000"/>
          <w:sz w:val="28"/>
        </w:rPr>
        <w:t>Образование _______________________________________________________________</w:t>
      </w:r>
      <w:r>
        <w:br/>
      </w:r>
      <w:r>
        <w:rPr>
          <w:rFonts w:ascii="Times New Roman"/>
          <w:b w:val="false"/>
          <w:i w:val="false"/>
          <w:color w:val="000000"/>
          <w:sz w:val="28"/>
        </w:rPr>
        <w:t>Место работы и должность ___________________________________________________</w:t>
      </w:r>
      <w:r>
        <w:br/>
      </w:r>
      <w:r>
        <w:rPr>
          <w:rFonts w:ascii="Times New Roman"/>
          <w:b w:val="false"/>
          <w:i w:val="false"/>
          <w:color w:val="000000"/>
          <w:sz w:val="28"/>
        </w:rPr>
        <w:t>Семейное положение ________________________________________________________</w:t>
      </w:r>
      <w:r>
        <w:br/>
      </w:r>
      <w:r>
        <w:rPr>
          <w:rFonts w:ascii="Times New Roman"/>
          <w:b w:val="false"/>
          <w:i w:val="false"/>
          <w:color w:val="000000"/>
          <w:sz w:val="28"/>
        </w:rPr>
        <w:t>Дата и место регистрации брака (супружества) __________________________________</w:t>
      </w:r>
      <w:r>
        <w:br/>
      </w:r>
      <w:r>
        <w:rPr>
          <w:rFonts w:ascii="Times New Roman"/>
          <w:b w:val="false"/>
          <w:i w:val="false"/>
          <w:color w:val="000000"/>
          <w:sz w:val="28"/>
        </w:rPr>
        <w:t>Номер актовой записи о браке (супружестве) ____________________________________</w:t>
      </w:r>
      <w:r>
        <w:br/>
      </w:r>
      <w:r>
        <w:rPr>
          <w:rFonts w:ascii="Times New Roman"/>
          <w:b w:val="false"/>
          <w:i w:val="false"/>
          <w:color w:val="000000"/>
          <w:sz w:val="28"/>
        </w:rPr>
        <w:t>Юридический адрес __________________________________________________________</w:t>
      </w:r>
      <w:r>
        <w:br/>
      </w:r>
      <w:r>
        <w:rPr>
          <w:rFonts w:ascii="Times New Roman"/>
          <w:b w:val="false"/>
          <w:i w:val="false"/>
          <w:color w:val="000000"/>
          <w:sz w:val="28"/>
        </w:rPr>
        <w:t>Сведения об отце: Имя _______________________________ Отчество (если указано в</w:t>
      </w:r>
      <w:r>
        <w:br/>
      </w:r>
      <w:r>
        <w:rPr>
          <w:rFonts w:ascii="Times New Roman"/>
          <w:b w:val="false"/>
          <w:i w:val="false"/>
          <w:color w:val="000000"/>
          <w:sz w:val="28"/>
        </w:rPr>
        <w:t>документах,  удостоверяющих личность) ________________________________________</w:t>
      </w:r>
      <w:r>
        <w:br/>
      </w:r>
      <w:r>
        <w:rPr>
          <w:rFonts w:ascii="Times New Roman"/>
          <w:b w:val="false"/>
          <w:i w:val="false"/>
          <w:color w:val="000000"/>
          <w:sz w:val="28"/>
        </w:rPr>
        <w:t>Фамилия ____________ _______________________________________________________</w:t>
      </w:r>
      <w:r>
        <w:br/>
      </w:r>
      <w:r>
        <w:rPr>
          <w:rFonts w:ascii="Times New Roman"/>
          <w:b w:val="false"/>
          <w:i w:val="false"/>
          <w:color w:val="000000"/>
          <w:sz w:val="28"/>
        </w:rPr>
        <w:t>Дата рождения "____" ___________ 20___ года</w:t>
      </w:r>
      <w:r>
        <w:br/>
      </w:r>
      <w:r>
        <w:rPr>
          <w:rFonts w:ascii="Times New Roman"/>
          <w:b w:val="false"/>
          <w:i w:val="false"/>
          <w:color w:val="000000"/>
          <w:sz w:val="28"/>
        </w:rPr>
        <w:t>Национальность ____________ Возраст _________________________________________</w:t>
      </w:r>
      <w:r>
        <w:br/>
      </w:r>
      <w:r>
        <w:rPr>
          <w:rFonts w:ascii="Times New Roman"/>
          <w:b w:val="false"/>
          <w:i w:val="false"/>
          <w:color w:val="000000"/>
          <w:sz w:val="28"/>
        </w:rPr>
        <w:t>Гражданство ________________________________________________________________</w:t>
      </w:r>
      <w:r>
        <w:br/>
      </w:r>
      <w:r>
        <w:rPr>
          <w:rFonts w:ascii="Times New Roman"/>
          <w:b w:val="false"/>
          <w:i w:val="false"/>
          <w:color w:val="000000"/>
          <w:sz w:val="28"/>
        </w:rPr>
        <w:t>Образование _________________________________________________________________</w:t>
      </w:r>
      <w:r>
        <w:br/>
      </w:r>
      <w:r>
        <w:rPr>
          <w:rFonts w:ascii="Times New Roman"/>
          <w:b w:val="false"/>
          <w:i w:val="false"/>
          <w:color w:val="000000"/>
          <w:sz w:val="28"/>
        </w:rPr>
        <w:t>Место работы и должность _____________________________________________________</w:t>
      </w:r>
      <w:r>
        <w:br/>
      </w:r>
      <w:r>
        <w:rPr>
          <w:rFonts w:ascii="Times New Roman"/>
          <w:b w:val="false"/>
          <w:i w:val="false"/>
          <w:color w:val="000000"/>
          <w:sz w:val="28"/>
        </w:rPr>
        <w:t>Семейное положение __________________________________________________________</w:t>
      </w:r>
      <w:r>
        <w:br/>
      </w:r>
      <w:r>
        <w:rPr>
          <w:rFonts w:ascii="Times New Roman"/>
          <w:b w:val="false"/>
          <w:i w:val="false"/>
          <w:color w:val="000000"/>
          <w:sz w:val="28"/>
        </w:rPr>
        <w:t>Дата и место регистрации брака (супружества) _____________________________________</w:t>
      </w:r>
      <w:r>
        <w:br/>
      </w:r>
      <w:r>
        <w:rPr>
          <w:rFonts w:ascii="Times New Roman"/>
          <w:b w:val="false"/>
          <w:i w:val="false"/>
          <w:color w:val="000000"/>
          <w:sz w:val="28"/>
        </w:rPr>
        <w:t>Номер актовой записи о браке (супружестве) _______________________________________</w:t>
      </w:r>
      <w:r>
        <w:br/>
      </w:r>
      <w:r>
        <w:rPr>
          <w:rFonts w:ascii="Times New Roman"/>
          <w:b w:val="false"/>
          <w:i w:val="false"/>
          <w:color w:val="000000"/>
          <w:sz w:val="28"/>
        </w:rPr>
        <w:t>Юридический адрес ____________________________________________________________</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w:t>
      </w:r>
      <w:r>
        <w:rPr>
          <w:rFonts w:ascii="Times New Roman"/>
          <w:b w:val="false"/>
          <w:i w:val="false"/>
          <w:color w:val="000000"/>
          <w:sz w:val="28"/>
        </w:rPr>
        <w:t>491</w:t>
      </w:r>
      <w:r>
        <w:rPr>
          <w:rFonts w:ascii="Times New Roman"/>
          <w:b w:val="false"/>
          <w:i w:val="false"/>
          <w:color w:val="000000"/>
          <w:sz w:val="28"/>
        </w:rPr>
        <w:t xml:space="preserve"> Кодекса Республики Казахстан "Об административных правонарушениях",</w:t>
      </w:r>
      <w:r>
        <w:br/>
      </w:r>
      <w:r>
        <w:rPr>
          <w:rFonts w:ascii="Times New Roman"/>
          <w:b w:val="false"/>
          <w:i w:val="false"/>
          <w:color w:val="000000"/>
          <w:sz w:val="28"/>
        </w:rPr>
        <w:t>налагается 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w:t>
      </w:r>
      <w:r>
        <w:br/>
      </w:r>
      <w:r>
        <w:rPr>
          <w:rFonts w:ascii="Times New Roman"/>
          <w:b w:val="false"/>
          <w:i w:val="false"/>
          <w:color w:val="000000"/>
          <w:sz w:val="28"/>
        </w:rPr>
        <w:t>тайну, содержащихся в информационных системах.</w:t>
      </w:r>
    </w:p>
    <w:p>
      <w:pPr>
        <w:spacing w:after="0"/>
        <w:ind w:left="0"/>
        <w:jc w:val="both"/>
      </w:pPr>
      <w:r>
        <w:rPr>
          <w:rFonts w:ascii="Times New Roman"/>
          <w:b w:val="false"/>
          <w:i w:val="false"/>
          <w:color w:val="000000"/>
          <w:sz w:val="28"/>
        </w:rPr>
        <w:t>
      "____" ___________ 20__ года</w:t>
      </w:r>
    </w:p>
    <w:p>
      <w:pPr>
        <w:spacing w:after="0"/>
        <w:ind w:left="0"/>
        <w:jc w:val="both"/>
      </w:pPr>
      <w:r>
        <w:rPr>
          <w:rFonts w:ascii="Times New Roman"/>
          <w:b w:val="false"/>
          <w:i w:val="false"/>
          <w:color w:val="000000"/>
          <w:sz w:val="28"/>
        </w:rPr>
        <w:t>
      Подпись _____________________________</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должностного лица, принявшего заявление)</w:t>
      </w:r>
      <w:r>
        <w:br/>
      </w:r>
      <w:r>
        <w:rPr>
          <w:rFonts w:ascii="Times New Roman"/>
          <w:b w:val="false"/>
          <w:i w:val="false"/>
          <w:color w:val="000000"/>
          <w:sz w:val="28"/>
        </w:rPr>
        <w:t>№ по журналу ____</w:t>
      </w:r>
    </w:p>
    <w:p>
      <w:pPr>
        <w:spacing w:after="0"/>
        <w:ind w:left="0"/>
        <w:jc w:val="both"/>
      </w:pPr>
      <w:r>
        <w:rPr>
          <w:rFonts w:ascii="Times New Roman"/>
          <w:b w:val="false"/>
          <w:i w:val="false"/>
          <w:color w:val="000000"/>
          <w:sz w:val="28"/>
        </w:rPr>
        <w:t>
      ------------------------------------------------------------------------------------------------ линия отрыва</w:t>
      </w:r>
      <w:r>
        <w:br/>
      </w:r>
      <w:r>
        <w:rPr>
          <w:rFonts w:ascii="Times New Roman"/>
          <w:b w:val="false"/>
          <w:i w:val="false"/>
          <w:color w:val="000000"/>
          <w:sz w:val="28"/>
        </w:rPr>
        <w:t>– для МИО "___" _________ 20__ года принято на рассмотрение заявление о регистрации</w:t>
      </w:r>
      <w:r>
        <w:br/>
      </w:r>
      <w:r>
        <w:rPr>
          <w:rFonts w:ascii="Times New Roman"/>
          <w:b w:val="false"/>
          <w:i w:val="false"/>
          <w:color w:val="000000"/>
          <w:sz w:val="28"/>
        </w:rPr>
        <w:t>рождения</w:t>
      </w:r>
      <w:r>
        <w:br/>
      </w:r>
      <w:r>
        <w:rPr>
          <w:rFonts w:ascii="Times New Roman"/>
          <w:b w:val="false"/>
          <w:i w:val="false"/>
          <w:color w:val="000000"/>
          <w:sz w:val="28"/>
        </w:rPr>
        <w:t>Результаты рассмотрения будут сообщены "___" __________ 20__ года</w:t>
      </w:r>
      <w:r>
        <w:br/>
      </w:r>
      <w:r>
        <w:rPr>
          <w:rFonts w:ascii="Times New Roman"/>
          <w:b w:val="false"/>
          <w:i w:val="false"/>
          <w:color w:val="000000"/>
          <w:sz w:val="28"/>
        </w:rPr>
        <w:t>Специалист 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6</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77" w:id="362"/>
    <w:p>
      <w:pPr>
        <w:spacing w:after="0"/>
        <w:ind w:left="0"/>
        <w:jc w:val="left"/>
      </w:pPr>
      <w:r>
        <w:rPr>
          <w:rFonts w:ascii="Times New Roman"/>
          <w:b/>
          <w:i w:val="false"/>
          <w:color w:val="000000"/>
        </w:rPr>
        <w:t xml:space="preserve">                    Справка о рождении ребенка, умершего на первой неделе жизни</w:t>
      </w:r>
      <w:r>
        <w:br/>
      </w:r>
      <w:r>
        <w:rPr>
          <w:rFonts w:ascii="Times New Roman"/>
          <w:b/>
          <w:i w:val="false"/>
          <w:color w:val="000000"/>
        </w:rPr>
        <w:t xml:space="preserve">                                                     № ______________________</w:t>
      </w:r>
    </w:p>
    <w:bookmarkEnd w:id="362"/>
    <w:p>
      <w:pPr>
        <w:spacing w:after="0"/>
        <w:ind w:left="0"/>
        <w:jc w:val="both"/>
      </w:pPr>
      <w:r>
        <w:rPr>
          <w:rFonts w:ascii="Times New Roman"/>
          <w:b w:val="false"/>
          <w:i w:val="false"/>
          <w:color w:val="000000"/>
          <w:sz w:val="28"/>
        </w:rPr>
        <w:t>
      Гражданин (ка) 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фамилия)родился</w:t>
      </w:r>
      <w:r>
        <w:br/>
      </w:r>
      <w:r>
        <w:rPr>
          <w:rFonts w:ascii="Times New Roman"/>
          <w:b w:val="false"/>
          <w:i w:val="false"/>
          <w:color w:val="000000"/>
          <w:sz w:val="28"/>
        </w:rPr>
        <w:t>"______" _______________ ________________________________________ (числа) (месяца)</w:t>
      </w:r>
      <w:r>
        <w:br/>
      </w:r>
      <w:r>
        <w:rPr>
          <w:rFonts w:ascii="Times New Roman"/>
          <w:b w:val="false"/>
          <w:i w:val="false"/>
          <w:color w:val="000000"/>
          <w:sz w:val="28"/>
        </w:rPr>
        <w:t>(года)о чем в книге регистрации актов о рождении ______________ _____________________</w:t>
      </w:r>
      <w:r>
        <w:br/>
      </w:r>
      <w:r>
        <w:rPr>
          <w:rFonts w:ascii="Times New Roman"/>
          <w:b w:val="false"/>
          <w:i w:val="false"/>
          <w:color w:val="000000"/>
          <w:sz w:val="28"/>
        </w:rPr>
        <w:t>"______" (года) (месяца) (числа) № произведена запись _______________________________</w:t>
      </w:r>
    </w:p>
    <w:p>
      <w:pPr>
        <w:spacing w:after="0"/>
        <w:ind w:left="0"/>
        <w:jc w:val="both"/>
      </w:pPr>
      <w:r>
        <w:rPr>
          <w:rFonts w:ascii="Times New Roman"/>
          <w:b w:val="false"/>
          <w:i w:val="false"/>
          <w:color w:val="000000"/>
          <w:sz w:val="28"/>
        </w:rPr>
        <w:t>
      ИИН_____________________________________________________________________</w:t>
      </w:r>
      <w:r>
        <w:br/>
      </w:r>
      <w:r>
        <w:rPr>
          <w:rFonts w:ascii="Times New Roman"/>
          <w:b w:val="false"/>
          <w:i w:val="false"/>
          <w:color w:val="000000"/>
          <w:sz w:val="28"/>
        </w:rPr>
        <w:t>Свидетельство о рождении ребенка не выдано.</w:t>
      </w:r>
      <w:r>
        <w:br/>
      </w:r>
      <w:r>
        <w:rPr>
          <w:rFonts w:ascii="Times New Roman"/>
          <w:b w:val="false"/>
          <w:i w:val="false"/>
          <w:color w:val="000000"/>
          <w:sz w:val="28"/>
        </w:rPr>
        <w:t>Родители:</w:t>
      </w:r>
      <w:r>
        <w:br/>
      </w:r>
      <w:r>
        <w:rPr>
          <w:rFonts w:ascii="Times New Roman"/>
          <w:b w:val="false"/>
          <w:i w:val="false"/>
          <w:color w:val="000000"/>
          <w:sz w:val="28"/>
        </w:rPr>
        <w:t>Отец 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Мать 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Место рождения ___________________________________________________________</w:t>
      </w:r>
      <w:r>
        <w:br/>
      </w:r>
      <w:r>
        <w:rPr>
          <w:rFonts w:ascii="Times New Roman"/>
          <w:b w:val="false"/>
          <w:i w:val="false"/>
          <w:color w:val="000000"/>
          <w:sz w:val="28"/>
        </w:rPr>
        <w:t xml:space="preserve">                                                                 (село, район, город, область)</w:t>
      </w:r>
      <w:r>
        <w:br/>
      </w:r>
      <w:r>
        <w:rPr>
          <w:rFonts w:ascii="Times New Roman"/>
          <w:b w:val="false"/>
          <w:i w:val="false"/>
          <w:color w:val="000000"/>
          <w:sz w:val="28"/>
        </w:rPr>
        <w:t>Место регистрации 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Место выдачи 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Справка о мертворождении ребенка № _____</w:t>
      </w:r>
    </w:p>
    <w:p>
      <w:pPr>
        <w:spacing w:after="0"/>
        <w:ind w:left="0"/>
        <w:jc w:val="both"/>
      </w:pPr>
      <w:r>
        <w:rPr>
          <w:rFonts w:ascii="Times New Roman"/>
          <w:b w:val="false"/>
          <w:i w:val="false"/>
          <w:color w:val="000000"/>
          <w:sz w:val="28"/>
        </w:rPr>
        <w:t>
      Гражданин (ка) 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родился мертвым "____" ____________ _________________________ (числа) (месяца) (года)</w:t>
      </w:r>
      <w:r>
        <w:br/>
      </w:r>
      <w:r>
        <w:rPr>
          <w:rFonts w:ascii="Times New Roman"/>
          <w:b w:val="false"/>
          <w:i w:val="false"/>
          <w:color w:val="000000"/>
          <w:sz w:val="28"/>
        </w:rPr>
        <w:t>о чем в книге регистрации актов о рождении ___________ _____ "__" (года) (месяца) (числа)</w:t>
      </w:r>
      <w:r>
        <w:br/>
      </w:r>
      <w:r>
        <w:rPr>
          <w:rFonts w:ascii="Times New Roman"/>
          <w:b w:val="false"/>
          <w:i w:val="false"/>
          <w:color w:val="000000"/>
          <w:sz w:val="28"/>
        </w:rPr>
        <w:t>№ произведена запись___________________________________________________________</w:t>
      </w:r>
    </w:p>
    <w:p>
      <w:pPr>
        <w:spacing w:after="0"/>
        <w:ind w:left="0"/>
        <w:jc w:val="both"/>
      </w:pPr>
      <w:r>
        <w:rPr>
          <w:rFonts w:ascii="Times New Roman"/>
          <w:b w:val="false"/>
          <w:i w:val="false"/>
          <w:color w:val="000000"/>
          <w:sz w:val="28"/>
        </w:rPr>
        <w:t>
      Свидетельство о рождении ребенка не выдано.</w:t>
      </w:r>
      <w:r>
        <w:br/>
      </w:r>
      <w:r>
        <w:rPr>
          <w:rFonts w:ascii="Times New Roman"/>
          <w:b w:val="false"/>
          <w:i w:val="false"/>
          <w:color w:val="000000"/>
          <w:sz w:val="28"/>
        </w:rPr>
        <w:t>Родители:</w:t>
      </w:r>
      <w:r>
        <w:br/>
      </w:r>
      <w:r>
        <w:rPr>
          <w:rFonts w:ascii="Times New Roman"/>
          <w:b w:val="false"/>
          <w:i w:val="false"/>
          <w:color w:val="000000"/>
          <w:sz w:val="28"/>
        </w:rPr>
        <w:t>Отец 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Мать____________________________________________________________________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Место рождения __________________________________________________________</w:t>
      </w:r>
      <w:r>
        <w:br/>
      </w:r>
      <w:r>
        <w:rPr>
          <w:rFonts w:ascii="Times New Roman"/>
          <w:b w:val="false"/>
          <w:i w:val="false"/>
          <w:color w:val="000000"/>
          <w:sz w:val="28"/>
        </w:rPr>
        <w:t xml:space="preserve">                                                              (село, район, город, область)</w:t>
      </w:r>
      <w:r>
        <w:br/>
      </w:r>
      <w:r>
        <w:rPr>
          <w:rFonts w:ascii="Times New Roman"/>
          <w:b w:val="false"/>
          <w:i w:val="false"/>
          <w:color w:val="000000"/>
          <w:sz w:val="28"/>
        </w:rPr>
        <w:t>Место регистрации 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Место выдачи 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7</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"___" ___________ 20 __ года</w:t>
            </w:r>
          </w:p>
        </w:tc>
      </w:tr>
    </w:tbl>
    <w:bookmarkStart w:name="z380" w:id="363"/>
    <w:p>
      <w:pPr>
        <w:spacing w:after="0"/>
        <w:ind w:left="0"/>
        <w:jc w:val="left"/>
      </w:pPr>
      <w:r>
        <w:rPr>
          <w:rFonts w:ascii="Times New Roman"/>
          <w:b/>
          <w:i w:val="false"/>
          <w:color w:val="000000"/>
        </w:rPr>
        <w:t xml:space="preserve">                                 Заключение о государственной регистрации рождения ребенка</w:t>
      </w:r>
      <w:r>
        <w:br/>
      </w:r>
      <w:r>
        <w:rPr>
          <w:rFonts w:ascii="Times New Roman"/>
          <w:b/>
          <w:i w:val="false"/>
          <w:color w:val="000000"/>
        </w:rPr>
        <w:t xml:space="preserve">                                              достигшего возраста одного года и более</w:t>
      </w:r>
    </w:p>
    <w:bookmarkEnd w:id="363"/>
    <w:p>
      <w:pPr>
        <w:spacing w:after="0"/>
        <w:ind w:left="0"/>
        <w:jc w:val="both"/>
      </w:pPr>
      <w:r>
        <w:rPr>
          <w:rFonts w:ascii="Times New Roman"/>
          <w:b w:val="false"/>
          <w:i w:val="false"/>
          <w:color w:val="000000"/>
          <w:sz w:val="28"/>
        </w:rPr>
        <w:t>
      Регистрирующий орган ____________________________________________________</w:t>
      </w:r>
      <w:r>
        <w:br/>
      </w:r>
      <w:r>
        <w:rPr>
          <w:rFonts w:ascii="Times New Roman"/>
          <w:b w:val="false"/>
          <w:i w:val="false"/>
          <w:color w:val="000000"/>
          <w:sz w:val="28"/>
        </w:rPr>
        <w:t xml:space="preserve">                                                                  (наименование района (города), области)</w:t>
      </w:r>
      <w:r>
        <w:br/>
      </w:r>
      <w:r>
        <w:rPr>
          <w:rFonts w:ascii="Times New Roman"/>
          <w:b w:val="false"/>
          <w:i w:val="false"/>
          <w:color w:val="000000"/>
          <w:sz w:val="28"/>
        </w:rPr>
        <w:t>рассмотрев заявление 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заявителя)</w:t>
      </w:r>
      <w:r>
        <w:br/>
      </w:r>
      <w:r>
        <w:rPr>
          <w:rFonts w:ascii="Times New Roman"/>
          <w:b w:val="false"/>
          <w:i w:val="false"/>
          <w:color w:val="000000"/>
          <w:sz w:val="28"/>
        </w:rPr>
        <w:t>о государственной регистрации рождения ребенка достигшего возраста одного года и более</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ребенка)</w:t>
      </w:r>
    </w:p>
    <w:p>
      <w:pPr>
        <w:spacing w:after="0"/>
        <w:ind w:left="0"/>
        <w:jc w:val="both"/>
      </w:pPr>
      <w:r>
        <w:rPr>
          <w:rFonts w:ascii="Times New Roman"/>
          <w:b w:val="false"/>
          <w:i w:val="false"/>
          <w:color w:val="000000"/>
          <w:sz w:val="28"/>
        </w:rPr>
        <w:t>
      родившегося (йся) 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 xml:space="preserve">                                     (место рождения: село, район, город, область)</w:t>
      </w:r>
      <w:r>
        <w:br/>
      </w:r>
      <w:r>
        <w:rPr>
          <w:rFonts w:ascii="Times New Roman"/>
          <w:b w:val="false"/>
          <w:i w:val="false"/>
          <w:color w:val="000000"/>
          <w:sz w:val="28"/>
        </w:rPr>
        <w:t>Причина нарушения установленного срока __________________________________________</w:t>
      </w:r>
    </w:p>
    <w:p>
      <w:pPr>
        <w:spacing w:after="0"/>
        <w:ind w:left="0"/>
        <w:jc w:val="both"/>
      </w:pPr>
      <w:r>
        <w:rPr>
          <w:rFonts w:ascii="Times New Roman"/>
          <w:b w:val="false"/>
          <w:i w:val="false"/>
          <w:color w:val="000000"/>
          <w:sz w:val="28"/>
        </w:rPr>
        <w:t>
      Заявитель в подтверждение факта рождения представил медицинское свидетельство</w:t>
      </w:r>
      <w:r>
        <w:br/>
      </w:r>
      <w:r>
        <w:rPr>
          <w:rFonts w:ascii="Times New Roman"/>
          <w:b w:val="false"/>
          <w:i w:val="false"/>
          <w:color w:val="000000"/>
          <w:sz w:val="28"/>
        </w:rPr>
        <w:t>о рождении, выданное ____________________________________________________________</w:t>
      </w:r>
      <w:r>
        <w:br/>
      </w:r>
      <w:r>
        <w:rPr>
          <w:rFonts w:ascii="Times New Roman"/>
          <w:b w:val="false"/>
          <w:i w:val="false"/>
          <w:color w:val="000000"/>
          <w:sz w:val="28"/>
        </w:rPr>
        <w:t xml:space="preserve">                                                               (наименование медицинского учреждения)</w:t>
      </w:r>
    </w:p>
    <w:p>
      <w:pPr>
        <w:spacing w:after="0"/>
        <w:ind w:left="0"/>
        <w:jc w:val="both"/>
      </w:pPr>
      <w:r>
        <w:rPr>
          <w:rFonts w:ascii="Times New Roman"/>
          <w:b w:val="false"/>
          <w:i w:val="false"/>
          <w:color w:val="000000"/>
          <w:sz w:val="28"/>
        </w:rPr>
        <w:t>
      К заявлению приложен пакет следующих документов:</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На основании документов, представленных заявителем</w:t>
      </w:r>
    </w:p>
    <w:p>
      <w:pPr>
        <w:spacing w:after="0"/>
        <w:ind w:left="0"/>
        <w:jc w:val="both"/>
      </w:pPr>
      <w:r>
        <w:rPr>
          <w:rFonts w:ascii="Times New Roman"/>
          <w:b w:val="false"/>
          <w:i w:val="false"/>
          <w:color w:val="000000"/>
          <w:sz w:val="28"/>
        </w:rPr>
        <w:t>
      У с т а н о в л е н о:</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p>
      <w:pPr>
        <w:spacing w:after="0"/>
        <w:ind w:left="0"/>
        <w:jc w:val="both"/>
      </w:pPr>
      <w:r>
        <w:rPr>
          <w:rFonts w:ascii="Times New Roman"/>
          <w:b w:val="false"/>
          <w:i w:val="false"/>
          <w:color w:val="000000"/>
          <w:sz w:val="28"/>
        </w:rPr>
        <w:t>
      Родился (лась) 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 xml:space="preserve">                  (место рождения, город, селение, район, область, край, республика)</w:t>
      </w:r>
    </w:p>
    <w:p>
      <w:pPr>
        <w:spacing w:after="0"/>
        <w:ind w:left="0"/>
        <w:jc w:val="both"/>
      </w:pPr>
      <w:r>
        <w:rPr>
          <w:rFonts w:ascii="Times New Roman"/>
          <w:b w:val="false"/>
          <w:i w:val="false"/>
          <w:color w:val="000000"/>
          <w:sz w:val="28"/>
        </w:rPr>
        <w:t>
      Проживает ________________________________________________________________</w:t>
      </w:r>
      <w:r>
        <w:br/>
      </w:r>
      <w:r>
        <w:rPr>
          <w:rFonts w:ascii="Times New Roman"/>
          <w:b w:val="false"/>
          <w:i w:val="false"/>
          <w:color w:val="000000"/>
          <w:sz w:val="28"/>
        </w:rPr>
        <w:t xml:space="preserve">                                                                     (место постоянного жительства)</w:t>
      </w:r>
    </w:p>
    <w:p>
      <w:pPr>
        <w:spacing w:after="0"/>
        <w:ind w:left="0"/>
        <w:jc w:val="both"/>
      </w:pPr>
      <w:r>
        <w:rPr>
          <w:rFonts w:ascii="Times New Roman"/>
          <w:b w:val="false"/>
          <w:i w:val="false"/>
          <w:color w:val="000000"/>
          <w:sz w:val="28"/>
        </w:rPr>
        <w:t>
      Родителями ребенка являются:</w:t>
      </w:r>
    </w:p>
    <w:p>
      <w:pPr>
        <w:spacing w:after="0"/>
        <w:ind w:left="0"/>
        <w:jc w:val="both"/>
      </w:pPr>
      <w:r>
        <w:rPr>
          <w:rFonts w:ascii="Times New Roman"/>
          <w:b w:val="false"/>
          <w:i w:val="false"/>
          <w:color w:val="000000"/>
          <w:sz w:val="28"/>
        </w:rPr>
        <w:t>
      Отец 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p>
      <w:pPr>
        <w:spacing w:after="0"/>
        <w:ind w:left="0"/>
        <w:jc w:val="both"/>
      </w:pPr>
      <w:r>
        <w:rPr>
          <w:rFonts w:ascii="Times New Roman"/>
          <w:b w:val="false"/>
          <w:i w:val="false"/>
          <w:color w:val="000000"/>
          <w:sz w:val="28"/>
        </w:rPr>
        <w:t>
      Мать 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p>
      <w:pPr>
        <w:spacing w:after="0"/>
        <w:ind w:left="0"/>
        <w:jc w:val="both"/>
      </w:pPr>
      <w:r>
        <w:rPr>
          <w:rFonts w:ascii="Times New Roman"/>
          <w:b w:val="false"/>
          <w:i w:val="false"/>
          <w:color w:val="000000"/>
          <w:sz w:val="28"/>
        </w:rPr>
        <w:t xml:space="preserve">
      Согласно </w:t>
      </w:r>
      <w:r>
        <w:rPr>
          <w:rFonts w:ascii="Times New Roman"/>
          <w:b w:val="false"/>
          <w:i w:val="false"/>
          <w:color w:val="000000"/>
          <w:sz w:val="28"/>
        </w:rPr>
        <w:t>статье 198</w:t>
      </w:r>
      <w:r>
        <w:rPr>
          <w:rFonts w:ascii="Times New Roman"/>
          <w:b w:val="false"/>
          <w:i w:val="false"/>
          <w:color w:val="000000"/>
          <w:sz w:val="28"/>
        </w:rPr>
        <w:t xml:space="preserve"> Кодекса Республики Казахстан "О браке (супружестве) и семье"</w:t>
      </w:r>
    </w:p>
    <w:p>
      <w:pPr>
        <w:spacing w:after="0"/>
        <w:ind w:left="0"/>
        <w:jc w:val="both"/>
      </w:pPr>
      <w:r>
        <w:rPr>
          <w:rFonts w:ascii="Times New Roman"/>
          <w:b w:val="false"/>
          <w:i w:val="false"/>
          <w:color w:val="000000"/>
          <w:sz w:val="28"/>
        </w:rPr>
        <w:t>
      Полагаю:</w:t>
      </w:r>
    </w:p>
    <w:p>
      <w:pPr>
        <w:spacing w:after="0"/>
        <w:ind w:left="0"/>
        <w:jc w:val="both"/>
      </w:pPr>
      <w:r>
        <w:rPr>
          <w:rFonts w:ascii="Times New Roman"/>
          <w:b w:val="false"/>
          <w:i w:val="false"/>
          <w:color w:val="000000"/>
          <w:sz w:val="28"/>
        </w:rPr>
        <w:t>
      Возможным произвести государственную регистрацию рождения в отношении</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в регистрирующем органе _________________________________________________________</w:t>
      </w:r>
      <w:r>
        <w:br/>
      </w:r>
      <w:r>
        <w:rPr>
          <w:rFonts w:ascii="Times New Roman"/>
          <w:b w:val="false"/>
          <w:i w:val="false"/>
          <w:color w:val="000000"/>
          <w:sz w:val="28"/>
        </w:rPr>
        <w:t xml:space="preserve">                                                             (указать наименование регистрирующего органа)</w:t>
      </w:r>
    </w:p>
    <w:p>
      <w:pPr>
        <w:spacing w:after="0"/>
        <w:ind w:left="0"/>
        <w:jc w:val="both"/>
      </w:pPr>
      <w:r>
        <w:rPr>
          <w:rFonts w:ascii="Times New Roman"/>
          <w:b w:val="false"/>
          <w:i w:val="false"/>
          <w:color w:val="000000"/>
          <w:sz w:val="28"/>
        </w:rPr>
        <w:t>
      Должностное лицо регистрирующего органа</w:t>
      </w:r>
      <w:r>
        <w:br/>
      </w:r>
      <w:r>
        <w:rPr>
          <w:rFonts w:ascii="Times New Roman"/>
          <w:b w:val="false"/>
          <w:i w:val="false"/>
          <w:color w:val="000000"/>
          <w:sz w:val="28"/>
        </w:rPr>
        <w:t>_________________________________________________________ ______________________</w:t>
      </w:r>
      <w:r>
        <w:br/>
      </w:r>
      <w:r>
        <w:rPr>
          <w:rFonts w:ascii="Times New Roman"/>
          <w:b w:val="false"/>
          <w:i w:val="false"/>
          <w:color w:val="000000"/>
          <w:sz w:val="28"/>
        </w:rPr>
        <w:t>(имя, отчество (если указано в документах, удостоверяющих личность), фамилия)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8</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от _________________________</w:t>
            </w:r>
            <w:r>
              <w:br/>
            </w:r>
            <w:r>
              <w:rPr>
                <w:rFonts w:ascii="Times New Roman"/>
                <w:b w:val="false"/>
                <w:i w:val="false"/>
                <w:color w:val="000000"/>
                <w:sz w:val="20"/>
              </w:rPr>
              <w:t>(имя, отчество (если указано в</w:t>
            </w:r>
            <w:r>
              <w:br/>
            </w:r>
            <w:r>
              <w:rPr>
                <w:rFonts w:ascii="Times New Roman"/>
                <w:b w:val="false"/>
                <w:i w:val="false"/>
                <w:color w:val="000000"/>
                <w:sz w:val="20"/>
              </w:rPr>
              <w:t>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w:t>
            </w:r>
            <w:r>
              <w:br/>
            </w:r>
            <w:r>
              <w:rPr>
                <w:rFonts w:ascii="Times New Roman"/>
                <w:b w:val="false"/>
                <w:i w:val="false"/>
                <w:color w:val="000000"/>
                <w:sz w:val="20"/>
              </w:rPr>
              <w:t>фамилия заявителя)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w:t>
            </w:r>
            <w:r>
              <w:br/>
            </w:r>
            <w:r>
              <w:rPr>
                <w:rFonts w:ascii="Times New Roman"/>
                <w:b w:val="false"/>
                <w:i w:val="false"/>
                <w:color w:val="000000"/>
                <w:sz w:val="20"/>
              </w:rPr>
              <w:t>№ тел.</w:t>
            </w:r>
            <w:r>
              <w:br/>
            </w:r>
            <w:r>
              <w:rPr>
                <w:rFonts w:ascii="Times New Roman"/>
                <w:b w:val="false"/>
                <w:i w:val="false"/>
                <w:color w:val="000000"/>
                <w:sz w:val="20"/>
              </w:rPr>
              <w:t>___________________________</w:t>
            </w:r>
            <w:r>
              <w:br/>
            </w:r>
            <w:r>
              <w:rPr>
                <w:rFonts w:ascii="Times New Roman"/>
                <w:b w:val="false"/>
                <w:i w:val="false"/>
                <w:color w:val="000000"/>
                <w:sz w:val="20"/>
              </w:rPr>
              <w:t>уд. личности №</w:t>
            </w:r>
            <w:r>
              <w:br/>
            </w:r>
            <w:r>
              <w:rPr>
                <w:rFonts w:ascii="Times New Roman"/>
                <w:b w:val="false"/>
                <w:i w:val="false"/>
                <w:color w:val="000000"/>
                <w:sz w:val="20"/>
              </w:rPr>
              <w:t>___________________________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w:t>
            </w:r>
            <w:r>
              <w:br/>
            </w:r>
            <w:r>
              <w:rPr>
                <w:rFonts w:ascii="Times New Roman"/>
                <w:b w:val="false"/>
                <w:i w:val="false"/>
                <w:color w:val="000000"/>
                <w:sz w:val="20"/>
              </w:rPr>
              <w:t>от 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w:t>
            </w:r>
            <w:r>
              <w:br/>
            </w:r>
            <w:r>
              <w:rPr>
                <w:rFonts w:ascii="Times New Roman"/>
                <w:b w:val="false"/>
                <w:i w:val="false"/>
                <w:color w:val="000000"/>
                <w:sz w:val="20"/>
              </w:rPr>
              <w:t>фамилия заявителя)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w:t>
            </w:r>
            <w:r>
              <w:br/>
            </w:r>
            <w:r>
              <w:rPr>
                <w:rFonts w:ascii="Times New Roman"/>
                <w:b w:val="false"/>
                <w:i w:val="false"/>
                <w:color w:val="000000"/>
                <w:sz w:val="20"/>
              </w:rPr>
              <w:t>№ тел. ______________________</w:t>
            </w:r>
            <w:r>
              <w:br/>
            </w:r>
            <w:r>
              <w:rPr>
                <w:rFonts w:ascii="Times New Roman"/>
                <w:b w:val="false"/>
                <w:i w:val="false"/>
                <w:color w:val="000000"/>
                <w:sz w:val="20"/>
              </w:rPr>
              <w:t>уд. личности № 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w:t>
            </w:r>
          </w:p>
        </w:tc>
      </w:tr>
    </w:tbl>
    <w:bookmarkStart w:name="z383" w:id="364"/>
    <w:p>
      <w:pPr>
        <w:spacing w:after="0"/>
        <w:ind w:left="0"/>
        <w:jc w:val="left"/>
      </w:pPr>
      <w:r>
        <w:rPr>
          <w:rFonts w:ascii="Times New Roman"/>
          <w:b/>
          <w:i w:val="false"/>
          <w:color w:val="000000"/>
        </w:rPr>
        <w:t xml:space="preserve">                         Заявление об установлении отцовства (материнства)</w:t>
      </w:r>
    </w:p>
    <w:bookmarkEnd w:id="364"/>
    <w:p>
      <w:pPr>
        <w:spacing w:after="0"/>
        <w:ind w:left="0"/>
        <w:jc w:val="both"/>
      </w:pPr>
      <w:r>
        <w:rPr>
          <w:rFonts w:ascii="Times New Roman"/>
          <w:b w:val="false"/>
          <w:i w:val="false"/>
          <w:color w:val="000000"/>
          <w:sz w:val="28"/>
        </w:rPr>
        <w:t>
      Заполняется отцом:</w:t>
      </w:r>
      <w:r>
        <w:br/>
      </w:r>
      <w:r>
        <w:rPr>
          <w:rFonts w:ascii="Times New Roman"/>
          <w:b w:val="false"/>
          <w:i w:val="false"/>
          <w:color w:val="000000"/>
          <w:sz w:val="28"/>
        </w:rPr>
        <w:t>Я,_________________________________________ признаю себя отцом ребенка,</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ребенка)</w:t>
      </w:r>
      <w:r>
        <w:br/>
      </w:r>
      <w:r>
        <w:rPr>
          <w:rFonts w:ascii="Times New Roman"/>
          <w:b w:val="false"/>
          <w:i w:val="false"/>
          <w:color w:val="000000"/>
          <w:sz w:val="28"/>
        </w:rPr>
        <w:t>родившегося "_____" ________________________________________20___ года</w:t>
      </w:r>
      <w:r>
        <w:br/>
      </w:r>
      <w:r>
        <w:rPr>
          <w:rFonts w:ascii="Times New Roman"/>
          <w:b w:val="false"/>
          <w:i w:val="false"/>
          <w:color w:val="000000"/>
          <w:sz w:val="28"/>
        </w:rPr>
        <w:t>у гражданки 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p>
    <w:p>
      <w:pPr>
        <w:spacing w:after="0"/>
        <w:ind w:left="0"/>
        <w:jc w:val="both"/>
      </w:pPr>
      <w:r>
        <w:rPr>
          <w:rFonts w:ascii="Times New Roman"/>
          <w:b w:val="false"/>
          <w:i w:val="false"/>
          <w:color w:val="000000"/>
          <w:sz w:val="28"/>
        </w:rPr>
        <w:t>
      Заполняется матерью:</w:t>
      </w:r>
    </w:p>
    <w:p>
      <w:pPr>
        <w:spacing w:after="0"/>
        <w:ind w:left="0"/>
        <w:jc w:val="both"/>
      </w:pPr>
      <w:r>
        <w:rPr>
          <w:rFonts w:ascii="Times New Roman"/>
          <w:b w:val="false"/>
          <w:i w:val="false"/>
          <w:color w:val="000000"/>
          <w:sz w:val="28"/>
        </w:rPr>
        <w:t>
      Я, ____________________________________________________________________</w:t>
      </w:r>
      <w:r>
        <w:br/>
      </w:r>
      <w:r>
        <w:rPr>
          <w:rFonts w:ascii="Times New Roman"/>
          <w:b w:val="false"/>
          <w:i w:val="false"/>
          <w:color w:val="000000"/>
          <w:sz w:val="28"/>
        </w:rPr>
        <w:t>мать (имя, отчество (если указано в документах, удостоверяющих личность),</w:t>
      </w:r>
      <w:r>
        <w:br/>
      </w:r>
      <w:r>
        <w:rPr>
          <w:rFonts w:ascii="Times New Roman"/>
          <w:b w:val="false"/>
          <w:i w:val="false"/>
          <w:color w:val="000000"/>
          <w:sz w:val="28"/>
        </w:rPr>
        <w:t>фамилия)</w:t>
      </w:r>
      <w:r>
        <w:br/>
      </w:r>
      <w:r>
        <w:rPr>
          <w:rFonts w:ascii="Times New Roman"/>
          <w:b w:val="false"/>
          <w:i w:val="false"/>
          <w:color w:val="000000"/>
          <w:sz w:val="28"/>
        </w:rPr>
        <w:t>ребенка 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подтверждаю, что гражданин 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является отцом моего ребенка.</w:t>
      </w:r>
    </w:p>
    <w:p>
      <w:pPr>
        <w:spacing w:after="0"/>
        <w:ind w:left="0"/>
        <w:jc w:val="both"/>
      </w:pPr>
      <w:r>
        <w:rPr>
          <w:rFonts w:ascii="Times New Roman"/>
          <w:b w:val="false"/>
          <w:i w:val="false"/>
          <w:color w:val="000000"/>
          <w:sz w:val="28"/>
        </w:rPr>
        <w:t>
      На основании вышеизложенного, просим внести сведения об отце в запись акта</w:t>
      </w:r>
      <w:r>
        <w:br/>
      </w:r>
      <w:r>
        <w:rPr>
          <w:rFonts w:ascii="Times New Roman"/>
          <w:b w:val="false"/>
          <w:i w:val="false"/>
          <w:color w:val="000000"/>
          <w:sz w:val="28"/>
        </w:rPr>
        <w:t>о рождении ребенка, указав отчество ребенку по имени отца _______________________</w:t>
      </w:r>
      <w:r>
        <w:br/>
      </w:r>
      <w:r>
        <w:rPr>
          <w:rFonts w:ascii="Times New Roman"/>
          <w:b w:val="false"/>
          <w:i w:val="false"/>
          <w:color w:val="000000"/>
          <w:sz w:val="28"/>
        </w:rPr>
        <w:t>__________________________________________________ фамилию ребенку присвоить</w:t>
      </w:r>
      <w:r>
        <w:br/>
      </w:r>
      <w:r>
        <w:rPr>
          <w:rFonts w:ascii="Times New Roman"/>
          <w:b w:val="false"/>
          <w:i w:val="false"/>
          <w:color w:val="000000"/>
          <w:sz w:val="28"/>
        </w:rPr>
        <w:t>_______________________________________________, а также изменить в ней добрачную</w:t>
      </w:r>
      <w:r>
        <w:br/>
      </w:r>
      <w:r>
        <w:rPr>
          <w:rFonts w:ascii="Times New Roman"/>
          <w:b w:val="false"/>
          <w:i w:val="false"/>
          <w:color w:val="000000"/>
          <w:sz w:val="28"/>
        </w:rPr>
        <w:t>фамилию матери с _________________________________________ на фамилию</w:t>
      </w:r>
      <w:r>
        <w:br/>
      </w:r>
      <w:r>
        <w:rPr>
          <w:rFonts w:ascii="Times New Roman"/>
          <w:b w:val="false"/>
          <w:i w:val="false"/>
          <w:color w:val="000000"/>
          <w:sz w:val="28"/>
        </w:rPr>
        <w:t>____________________________ принятую при вступлении в брак (супружество) с отцом</w:t>
      </w:r>
      <w:r>
        <w:br/>
      </w:r>
      <w:r>
        <w:rPr>
          <w:rFonts w:ascii="Times New Roman"/>
          <w:b w:val="false"/>
          <w:i w:val="false"/>
          <w:color w:val="000000"/>
          <w:sz w:val="28"/>
        </w:rPr>
        <w:t>ребенка (заполняется матерью в случае вступления в брак (супружество) с отцом ребенка).</w:t>
      </w:r>
    </w:p>
    <w:p>
      <w:pPr>
        <w:spacing w:after="0"/>
        <w:ind w:left="0"/>
        <w:jc w:val="both"/>
      </w:pPr>
      <w:r>
        <w:rPr>
          <w:rFonts w:ascii="Times New Roman"/>
          <w:b w:val="false"/>
          <w:i w:val="false"/>
          <w:color w:val="000000"/>
          <w:sz w:val="28"/>
        </w:rPr>
        <w:t>
      Рождение зарегистрировано "____" ________________ __ года</w:t>
      </w:r>
      <w:r>
        <w:br/>
      </w:r>
      <w:r>
        <w:rPr>
          <w:rFonts w:ascii="Times New Roman"/>
          <w:b w:val="false"/>
          <w:i w:val="false"/>
          <w:color w:val="000000"/>
          <w:sz w:val="28"/>
        </w:rPr>
        <w:t>в ____________________________________________________________________________</w:t>
      </w:r>
      <w:r>
        <w:br/>
      </w:r>
      <w:r>
        <w:rPr>
          <w:rFonts w:ascii="Times New Roman"/>
          <w:b w:val="false"/>
          <w:i w:val="false"/>
          <w:color w:val="000000"/>
          <w:sz w:val="28"/>
        </w:rPr>
        <w:t xml:space="preserve">                                           (наименование регистрирующего органа)</w:t>
      </w:r>
    </w:p>
    <w:p>
      <w:pPr>
        <w:spacing w:after="0"/>
        <w:ind w:left="0"/>
        <w:jc w:val="both"/>
      </w:pPr>
      <w:r>
        <w:rPr>
          <w:rFonts w:ascii="Times New Roman"/>
          <w:b w:val="false"/>
          <w:i w:val="false"/>
          <w:color w:val="000000"/>
          <w:sz w:val="28"/>
        </w:rPr>
        <w:t>
      Номер актовой записи ____________________________________________________</w:t>
      </w:r>
    </w:p>
    <w:p>
      <w:pPr>
        <w:spacing w:after="0"/>
        <w:ind w:left="0"/>
        <w:jc w:val="both"/>
      </w:pPr>
      <w:r>
        <w:rPr>
          <w:rFonts w:ascii="Times New Roman"/>
          <w:b w:val="false"/>
          <w:i w:val="false"/>
          <w:color w:val="000000"/>
          <w:sz w:val="28"/>
        </w:rPr>
        <w:t>
      Сведения о матери:</w:t>
      </w:r>
      <w:r>
        <w:br/>
      </w:r>
      <w:r>
        <w:rPr>
          <w:rFonts w:ascii="Times New Roman"/>
          <w:b w:val="false"/>
          <w:i w:val="false"/>
          <w:color w:val="000000"/>
          <w:sz w:val="28"/>
        </w:rPr>
        <w:t>Имя _______________________________ Отчество (если указано в документах,</w:t>
      </w:r>
      <w:r>
        <w:br/>
      </w:r>
      <w:r>
        <w:rPr>
          <w:rFonts w:ascii="Times New Roman"/>
          <w:b w:val="false"/>
          <w:i w:val="false"/>
          <w:color w:val="000000"/>
          <w:sz w:val="28"/>
        </w:rPr>
        <w:t>удостоверяющих личность) ________________________________________________</w:t>
      </w:r>
      <w:r>
        <w:br/>
      </w:r>
      <w:r>
        <w:rPr>
          <w:rFonts w:ascii="Times New Roman"/>
          <w:b w:val="false"/>
          <w:i w:val="false"/>
          <w:color w:val="000000"/>
          <w:sz w:val="28"/>
        </w:rPr>
        <w:t>Фамилия ________________________________________________________________</w:t>
      </w:r>
      <w:r>
        <w:br/>
      </w:r>
      <w:r>
        <w:rPr>
          <w:rFonts w:ascii="Times New Roman"/>
          <w:b w:val="false"/>
          <w:i w:val="false"/>
          <w:color w:val="000000"/>
          <w:sz w:val="28"/>
        </w:rPr>
        <w:t>Дата рождения "____" __________ 20__ года</w:t>
      </w:r>
      <w:r>
        <w:br/>
      </w:r>
      <w:r>
        <w:rPr>
          <w:rFonts w:ascii="Times New Roman"/>
          <w:b w:val="false"/>
          <w:i w:val="false"/>
          <w:color w:val="000000"/>
          <w:sz w:val="28"/>
        </w:rPr>
        <w:t>Национальность __________________________________________________________</w:t>
      </w:r>
      <w:r>
        <w:br/>
      </w:r>
      <w:r>
        <w:rPr>
          <w:rFonts w:ascii="Times New Roman"/>
          <w:b w:val="false"/>
          <w:i w:val="false"/>
          <w:color w:val="000000"/>
          <w:sz w:val="28"/>
        </w:rPr>
        <w:t>Возраст _________________________________________________________________</w:t>
      </w:r>
      <w:r>
        <w:br/>
      </w:r>
      <w:r>
        <w:rPr>
          <w:rFonts w:ascii="Times New Roman"/>
          <w:b w:val="false"/>
          <w:i w:val="false"/>
          <w:color w:val="000000"/>
          <w:sz w:val="28"/>
        </w:rPr>
        <w:t>Гражданство _____________________________________________________________</w:t>
      </w:r>
      <w:r>
        <w:br/>
      </w:r>
      <w:r>
        <w:rPr>
          <w:rFonts w:ascii="Times New Roman"/>
          <w:b w:val="false"/>
          <w:i w:val="false"/>
          <w:color w:val="000000"/>
          <w:sz w:val="28"/>
        </w:rPr>
        <w:t>Образование _____________________________________________________________</w:t>
      </w:r>
      <w:r>
        <w:br/>
      </w:r>
      <w:r>
        <w:rPr>
          <w:rFonts w:ascii="Times New Roman"/>
          <w:b w:val="false"/>
          <w:i w:val="false"/>
          <w:color w:val="000000"/>
          <w:sz w:val="28"/>
        </w:rPr>
        <w:t>Место работы и должность _________________________________________________</w:t>
      </w:r>
      <w:r>
        <w:br/>
      </w:r>
      <w:r>
        <w:rPr>
          <w:rFonts w:ascii="Times New Roman"/>
          <w:b w:val="false"/>
          <w:i w:val="false"/>
          <w:color w:val="000000"/>
          <w:sz w:val="28"/>
        </w:rPr>
        <w:t>Семейное положение ______________________________________________________</w:t>
      </w:r>
      <w:r>
        <w:br/>
      </w:r>
      <w:r>
        <w:rPr>
          <w:rFonts w:ascii="Times New Roman"/>
          <w:b w:val="false"/>
          <w:i w:val="false"/>
          <w:color w:val="000000"/>
          <w:sz w:val="28"/>
        </w:rPr>
        <w:t>Место и дата регистрации брака (супружества) ________________________________</w:t>
      </w:r>
      <w:r>
        <w:br/>
      </w:r>
      <w:r>
        <w:rPr>
          <w:rFonts w:ascii="Times New Roman"/>
          <w:b w:val="false"/>
          <w:i w:val="false"/>
          <w:color w:val="000000"/>
          <w:sz w:val="28"/>
        </w:rPr>
        <w:t>Номер актовой записи о браке (супружестве) _________________________________</w:t>
      </w:r>
      <w:r>
        <w:br/>
      </w:r>
      <w:r>
        <w:rPr>
          <w:rFonts w:ascii="Times New Roman"/>
          <w:b w:val="false"/>
          <w:i w:val="false"/>
          <w:color w:val="000000"/>
          <w:sz w:val="28"/>
        </w:rPr>
        <w:t>Юридический адрес ______________________________________________________</w:t>
      </w:r>
      <w:r>
        <w:br/>
      </w:r>
      <w:r>
        <w:rPr>
          <w:rFonts w:ascii="Times New Roman"/>
          <w:b w:val="false"/>
          <w:i w:val="false"/>
          <w:color w:val="000000"/>
          <w:sz w:val="28"/>
        </w:rPr>
        <w:t>Сведения об отце:</w:t>
      </w:r>
      <w:r>
        <w:br/>
      </w:r>
      <w:r>
        <w:rPr>
          <w:rFonts w:ascii="Times New Roman"/>
          <w:b w:val="false"/>
          <w:i w:val="false"/>
          <w:color w:val="000000"/>
          <w:sz w:val="28"/>
        </w:rPr>
        <w:t>Имя _______________________________ Отчество (если указано в документах,</w:t>
      </w:r>
      <w:r>
        <w:br/>
      </w:r>
      <w:r>
        <w:rPr>
          <w:rFonts w:ascii="Times New Roman"/>
          <w:b w:val="false"/>
          <w:i w:val="false"/>
          <w:color w:val="000000"/>
          <w:sz w:val="28"/>
        </w:rPr>
        <w:t>удостоверяющих личность) _______________________________________________</w:t>
      </w:r>
      <w:r>
        <w:br/>
      </w:r>
      <w:r>
        <w:rPr>
          <w:rFonts w:ascii="Times New Roman"/>
          <w:b w:val="false"/>
          <w:i w:val="false"/>
          <w:color w:val="000000"/>
          <w:sz w:val="28"/>
        </w:rPr>
        <w:t>Фамилия _______________________________________________________________</w:t>
      </w:r>
      <w:r>
        <w:br/>
      </w:r>
      <w:r>
        <w:rPr>
          <w:rFonts w:ascii="Times New Roman"/>
          <w:b w:val="false"/>
          <w:i w:val="false"/>
          <w:color w:val="000000"/>
          <w:sz w:val="28"/>
        </w:rPr>
        <w:t>Дата рождения "____" __________ 20__ года</w:t>
      </w:r>
      <w:r>
        <w:br/>
      </w:r>
      <w:r>
        <w:rPr>
          <w:rFonts w:ascii="Times New Roman"/>
          <w:b w:val="false"/>
          <w:i w:val="false"/>
          <w:color w:val="000000"/>
          <w:sz w:val="28"/>
        </w:rPr>
        <w:t>Национальность _________________________________________________________</w:t>
      </w:r>
      <w:r>
        <w:br/>
      </w:r>
      <w:r>
        <w:rPr>
          <w:rFonts w:ascii="Times New Roman"/>
          <w:b w:val="false"/>
          <w:i w:val="false"/>
          <w:color w:val="000000"/>
          <w:sz w:val="28"/>
        </w:rPr>
        <w:t>Возраст ________________________________________________________________</w:t>
      </w:r>
      <w:r>
        <w:br/>
      </w:r>
      <w:r>
        <w:rPr>
          <w:rFonts w:ascii="Times New Roman"/>
          <w:b w:val="false"/>
          <w:i w:val="false"/>
          <w:color w:val="000000"/>
          <w:sz w:val="28"/>
        </w:rPr>
        <w:t>Гражданство ____________________________________________________________</w:t>
      </w:r>
      <w:r>
        <w:br/>
      </w:r>
      <w:r>
        <w:rPr>
          <w:rFonts w:ascii="Times New Roman"/>
          <w:b w:val="false"/>
          <w:i w:val="false"/>
          <w:color w:val="000000"/>
          <w:sz w:val="28"/>
        </w:rPr>
        <w:t>Образование ____________________________________________________________</w:t>
      </w:r>
      <w:r>
        <w:br/>
      </w:r>
      <w:r>
        <w:rPr>
          <w:rFonts w:ascii="Times New Roman"/>
          <w:b w:val="false"/>
          <w:i w:val="false"/>
          <w:color w:val="000000"/>
          <w:sz w:val="28"/>
        </w:rPr>
        <w:t>Место работы и должность ________________________________________________</w:t>
      </w:r>
      <w:r>
        <w:br/>
      </w:r>
      <w:r>
        <w:rPr>
          <w:rFonts w:ascii="Times New Roman"/>
          <w:b w:val="false"/>
          <w:i w:val="false"/>
          <w:color w:val="000000"/>
          <w:sz w:val="28"/>
        </w:rPr>
        <w:t>Семейное положение _____________________________________________________</w:t>
      </w:r>
      <w:r>
        <w:br/>
      </w:r>
      <w:r>
        <w:rPr>
          <w:rFonts w:ascii="Times New Roman"/>
          <w:b w:val="false"/>
          <w:i w:val="false"/>
          <w:color w:val="000000"/>
          <w:sz w:val="28"/>
        </w:rPr>
        <w:t>Место и дата регистрации брака (супружества) _______________________________</w:t>
      </w:r>
      <w:r>
        <w:br/>
      </w:r>
      <w:r>
        <w:rPr>
          <w:rFonts w:ascii="Times New Roman"/>
          <w:b w:val="false"/>
          <w:i w:val="false"/>
          <w:color w:val="000000"/>
          <w:sz w:val="28"/>
        </w:rPr>
        <w:t>Номер актовой записи о браке (супружестве) ________________________________</w:t>
      </w:r>
      <w:r>
        <w:br/>
      </w:r>
      <w:r>
        <w:rPr>
          <w:rFonts w:ascii="Times New Roman"/>
          <w:b w:val="false"/>
          <w:i w:val="false"/>
          <w:color w:val="000000"/>
          <w:sz w:val="28"/>
        </w:rPr>
        <w:t>Юридический адрес _____________________________________________________</w:t>
      </w:r>
      <w:r>
        <w:br/>
      </w:r>
      <w:r>
        <w:rPr>
          <w:rFonts w:ascii="Times New Roman"/>
          <w:b w:val="false"/>
          <w:i w:val="false"/>
          <w:color w:val="000000"/>
          <w:sz w:val="28"/>
        </w:rPr>
        <w:t>К заявлению прилагаем: __________________________________________________</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 xml:space="preserve">Предупрежден (ы) о том, что за сообщение ложных сведений согласно </w:t>
      </w:r>
      <w:r>
        <w:rPr>
          <w:rFonts w:ascii="Times New Roman"/>
          <w:b w:val="false"/>
          <w:i w:val="false"/>
          <w:color w:val="000000"/>
          <w:sz w:val="28"/>
        </w:rPr>
        <w:t>статье</w:t>
      </w:r>
      <w:r>
        <w:rPr>
          <w:rFonts w:ascii="Times New Roman"/>
          <w:b w:val="false"/>
          <w:i w:val="false"/>
          <w:color w:val="000000"/>
          <w:sz w:val="28"/>
        </w:rPr>
        <w:t>491</w:t>
      </w:r>
      <w:r>
        <w:br/>
      </w:r>
      <w:r>
        <w:rPr>
          <w:rFonts w:ascii="Times New Roman"/>
          <w:b w:val="false"/>
          <w:i w:val="false"/>
          <w:color w:val="000000"/>
          <w:sz w:val="28"/>
        </w:rPr>
        <w:t>Кодекса Республики Казахстан "Об административных правонарушениях",</w:t>
      </w:r>
      <w:r>
        <w:br/>
      </w:r>
      <w:r>
        <w:rPr>
          <w:rFonts w:ascii="Times New Roman"/>
          <w:b w:val="false"/>
          <w:i w:val="false"/>
          <w:color w:val="000000"/>
          <w:sz w:val="28"/>
        </w:rPr>
        <w:t>налагается административное взыскание.</w:t>
      </w:r>
    </w:p>
    <w:p>
      <w:pPr>
        <w:spacing w:after="0"/>
        <w:ind w:left="0"/>
        <w:jc w:val="both"/>
      </w:pPr>
      <w:r>
        <w:rPr>
          <w:rFonts w:ascii="Times New Roman"/>
          <w:b w:val="false"/>
          <w:i w:val="false"/>
          <w:color w:val="000000"/>
          <w:sz w:val="28"/>
        </w:rPr>
        <w:t>
      Согласен (ы)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p>
    <w:p>
      <w:pPr>
        <w:spacing w:after="0"/>
        <w:ind w:left="0"/>
        <w:jc w:val="both"/>
      </w:pPr>
      <w:r>
        <w:rPr>
          <w:rFonts w:ascii="Times New Roman"/>
          <w:b w:val="false"/>
          <w:i w:val="false"/>
          <w:color w:val="000000"/>
          <w:sz w:val="28"/>
        </w:rPr>
        <w:t>
      Отец ребенка _______________________ (подпись)</w:t>
      </w:r>
    </w:p>
    <w:p>
      <w:pPr>
        <w:spacing w:after="0"/>
        <w:ind w:left="0"/>
        <w:jc w:val="both"/>
      </w:pPr>
      <w:r>
        <w:rPr>
          <w:rFonts w:ascii="Times New Roman"/>
          <w:b w:val="false"/>
          <w:i w:val="false"/>
          <w:color w:val="000000"/>
          <w:sz w:val="28"/>
        </w:rPr>
        <w:t>
      Мать ребенка _______________________ (подпись) "___" ______________20__ года</w:t>
      </w:r>
      <w:r>
        <w:br/>
      </w:r>
      <w:r>
        <w:rPr>
          <w:rFonts w:ascii="Times New Roman"/>
          <w:b w:val="false"/>
          <w:i w:val="false"/>
          <w:color w:val="000000"/>
          <w:sz w:val="28"/>
        </w:rPr>
        <w:t>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w:t>
      </w:r>
      <w:r>
        <w:br/>
      </w:r>
      <w:r>
        <w:rPr>
          <w:rFonts w:ascii="Times New Roman"/>
          <w:b w:val="false"/>
          <w:i w:val="false"/>
          <w:color w:val="000000"/>
          <w:sz w:val="28"/>
        </w:rPr>
        <w:t>должностного лица, принявшего заявление)</w:t>
      </w:r>
    </w:p>
    <w:p>
      <w:pPr>
        <w:spacing w:after="0"/>
        <w:ind w:left="0"/>
        <w:jc w:val="both"/>
      </w:pPr>
      <w:r>
        <w:rPr>
          <w:rFonts w:ascii="Times New Roman"/>
          <w:b w:val="false"/>
          <w:i w:val="false"/>
          <w:color w:val="000000"/>
          <w:sz w:val="28"/>
        </w:rPr>
        <w:t>
      № по журналу ____</w:t>
      </w:r>
      <w:r>
        <w:br/>
      </w:r>
      <w:r>
        <w:rPr>
          <w:rFonts w:ascii="Times New Roman"/>
          <w:b w:val="false"/>
          <w:i w:val="false"/>
          <w:color w:val="000000"/>
          <w:sz w:val="28"/>
        </w:rPr>
        <w:t>------------------------------------------------------------------------------------------------------------------</w:t>
      </w:r>
      <w:r>
        <w:br/>
      </w:r>
      <w:r>
        <w:rPr>
          <w:rFonts w:ascii="Times New Roman"/>
          <w:b w:val="false"/>
          <w:i w:val="false"/>
          <w:color w:val="000000"/>
          <w:sz w:val="28"/>
        </w:rPr>
        <w:t xml:space="preserve">                                               линия отрыва – для МИО</w:t>
      </w:r>
    </w:p>
    <w:p>
      <w:pPr>
        <w:spacing w:after="0"/>
        <w:ind w:left="0"/>
        <w:jc w:val="both"/>
      </w:pPr>
      <w:r>
        <w:rPr>
          <w:rFonts w:ascii="Times New Roman"/>
          <w:b w:val="false"/>
          <w:i w:val="false"/>
          <w:color w:val="000000"/>
          <w:sz w:val="28"/>
        </w:rPr>
        <w:t>
      "___" __________ 20__ года принято на рассмотрение заявление для внесения</w:t>
      </w:r>
      <w:r>
        <w:br/>
      </w:r>
      <w:r>
        <w:rPr>
          <w:rFonts w:ascii="Times New Roman"/>
          <w:b w:val="false"/>
          <w:i w:val="false"/>
          <w:color w:val="000000"/>
          <w:sz w:val="28"/>
        </w:rPr>
        <w:t>изменений, дополнений в актовую запись о государственной регистрации рождения.</w:t>
      </w:r>
      <w:r>
        <w:br/>
      </w:r>
      <w:r>
        <w:rPr>
          <w:rFonts w:ascii="Times New Roman"/>
          <w:b w:val="false"/>
          <w:i w:val="false"/>
          <w:color w:val="000000"/>
          <w:sz w:val="28"/>
        </w:rPr>
        <w:t>Результаты рассмотрения будут сообщены "___" __________ 20__ года</w:t>
      </w:r>
    </w:p>
    <w:p>
      <w:pPr>
        <w:spacing w:after="0"/>
        <w:ind w:left="0"/>
        <w:jc w:val="both"/>
      </w:pPr>
      <w:r>
        <w:rPr>
          <w:rFonts w:ascii="Times New Roman"/>
          <w:b w:val="false"/>
          <w:i w:val="false"/>
          <w:color w:val="000000"/>
          <w:sz w:val="28"/>
        </w:rPr>
        <w:t>
      Специалист 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9</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w:t>
            </w:r>
            <w:r>
              <w:br/>
            </w:r>
            <w:r>
              <w:rPr>
                <w:rFonts w:ascii="Times New Roman"/>
                <w:b w:val="false"/>
                <w:i w:val="false"/>
                <w:color w:val="000000"/>
                <w:sz w:val="20"/>
              </w:rPr>
              <w:t>(Ф.И.О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заявителя)</w:t>
            </w:r>
            <w:r>
              <w:br/>
            </w:r>
            <w:r>
              <w:rPr>
                <w:rFonts w:ascii="Times New Roman"/>
                <w:b w:val="false"/>
                <w:i w:val="false"/>
                <w:color w:val="000000"/>
                <w:sz w:val="20"/>
              </w:rPr>
              <w:t>проживающего</w:t>
            </w:r>
            <w:r>
              <w:br/>
            </w:r>
            <w:r>
              <w:rPr>
                <w:rFonts w:ascii="Times New Roman"/>
                <w:b w:val="false"/>
                <w:i w:val="false"/>
                <w:color w:val="000000"/>
                <w:sz w:val="20"/>
              </w:rPr>
              <w:t>по адресу:_______</w:t>
            </w:r>
            <w:r>
              <w:br/>
            </w:r>
            <w:r>
              <w:rPr>
                <w:rFonts w:ascii="Times New Roman"/>
                <w:b w:val="false"/>
                <w:i w:val="false"/>
                <w:color w:val="000000"/>
                <w:sz w:val="20"/>
              </w:rPr>
              <w:t>____________________________</w:t>
            </w:r>
            <w:r>
              <w:br/>
            </w:r>
            <w:r>
              <w:rPr>
                <w:rFonts w:ascii="Times New Roman"/>
                <w:b w:val="false"/>
                <w:i w:val="false"/>
                <w:color w:val="000000"/>
                <w:sz w:val="20"/>
              </w:rPr>
              <w:t>Тел.________________________</w:t>
            </w:r>
            <w:r>
              <w:br/>
            </w:r>
            <w:r>
              <w:rPr>
                <w:rFonts w:ascii="Times New Roman"/>
                <w:b w:val="false"/>
                <w:i w:val="false"/>
                <w:color w:val="000000"/>
                <w:sz w:val="20"/>
              </w:rPr>
              <w:t xml:space="preserve">уд. личности № </w:t>
            </w:r>
            <w:r>
              <w:br/>
            </w:r>
            <w:r>
              <w:rPr>
                <w:rFonts w:ascii="Times New Roman"/>
                <w:b w:val="false"/>
                <w:i w:val="false"/>
                <w:color w:val="000000"/>
                <w:sz w:val="20"/>
              </w:rPr>
              <w:t>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w:t>
            </w:r>
          </w:p>
        </w:tc>
      </w:tr>
    </w:tbl>
    <w:bookmarkStart w:name="z386" w:id="365"/>
    <w:p>
      <w:pPr>
        <w:spacing w:after="0"/>
        <w:ind w:left="0"/>
        <w:jc w:val="left"/>
      </w:pPr>
      <w:r>
        <w:rPr>
          <w:rFonts w:ascii="Times New Roman"/>
          <w:b/>
          <w:i w:val="false"/>
          <w:color w:val="000000"/>
        </w:rPr>
        <w:t xml:space="preserve">                         Заявление об установлении отцовства по заявлению лица,</w:t>
      </w:r>
      <w:r>
        <w:br/>
      </w:r>
      <w:r>
        <w:rPr>
          <w:rFonts w:ascii="Times New Roman"/>
          <w:b/>
          <w:i w:val="false"/>
          <w:color w:val="000000"/>
        </w:rPr>
        <w:t xml:space="preserve">                                         признающего себя отцом ребенка</w:t>
      </w:r>
    </w:p>
    <w:bookmarkEnd w:id="365"/>
    <w:p>
      <w:pPr>
        <w:spacing w:after="0"/>
        <w:ind w:left="0"/>
        <w:jc w:val="both"/>
      </w:pPr>
      <w:r>
        <w:rPr>
          <w:rFonts w:ascii="Times New Roman"/>
          <w:b w:val="false"/>
          <w:i w:val="false"/>
          <w:color w:val="000000"/>
          <w:sz w:val="28"/>
        </w:rPr>
        <w:t>
      Я, ___________________________________________ признаю себя отцом ребенка</w:t>
      </w:r>
      <w:r>
        <w:br/>
      </w:r>
      <w:r>
        <w:rPr>
          <w:rFonts w:ascii="Times New Roman"/>
          <w:b w:val="false"/>
          <w:i w:val="false"/>
          <w:color w:val="000000"/>
          <w:sz w:val="28"/>
        </w:rPr>
        <w:t>(фамилия, имя, отчество (если указано в документах, удостоверяющих личность))</w:t>
      </w:r>
      <w:r>
        <w:br/>
      </w:r>
      <w:r>
        <w:rPr>
          <w:rFonts w:ascii="Times New Roman"/>
          <w:b w:val="false"/>
          <w:i w:val="false"/>
          <w:color w:val="000000"/>
          <w:sz w:val="28"/>
        </w:rPr>
        <w:t>_________________________________, родившегося "___" __________ 20 __ года(фамилия,</w:t>
      </w:r>
      <w:r>
        <w:br/>
      </w:r>
      <w:r>
        <w:rPr>
          <w:rFonts w:ascii="Times New Roman"/>
          <w:b w:val="false"/>
          <w:i w:val="false"/>
          <w:color w:val="000000"/>
          <w:sz w:val="28"/>
        </w:rPr>
        <w:t>имя, отчество (если указано в документах, удостоверяющих личность) ребенка)</w:t>
      </w:r>
      <w:r>
        <w:br/>
      </w:r>
      <w:r>
        <w:rPr>
          <w:rFonts w:ascii="Times New Roman"/>
          <w:b w:val="false"/>
          <w:i w:val="false"/>
          <w:color w:val="000000"/>
          <w:sz w:val="28"/>
        </w:rPr>
        <w:t>у гражданки ____________________________________________________________________</w:t>
      </w:r>
      <w:r>
        <w:br/>
      </w:r>
      <w:r>
        <w:rPr>
          <w:rFonts w:ascii="Times New Roman"/>
          <w:b w:val="false"/>
          <w:i w:val="false"/>
          <w:color w:val="000000"/>
          <w:sz w:val="28"/>
        </w:rPr>
        <w:t>(фамилия, имя, отчество (если указано в документах, удостоверяющих личность) матери)</w:t>
      </w:r>
    </w:p>
    <w:p>
      <w:pPr>
        <w:spacing w:after="0"/>
        <w:ind w:left="0"/>
        <w:jc w:val="both"/>
      </w:pPr>
      <w:r>
        <w:rPr>
          <w:rFonts w:ascii="Times New Roman"/>
          <w:b w:val="false"/>
          <w:i w:val="false"/>
          <w:color w:val="000000"/>
          <w:sz w:val="28"/>
        </w:rPr>
        <w:t>
      Прошу внести изменения, дополнения в актовую запись о рождении, указав  отчество</w:t>
      </w:r>
      <w:r>
        <w:br/>
      </w:r>
      <w:r>
        <w:rPr>
          <w:rFonts w:ascii="Times New Roman"/>
          <w:b w:val="false"/>
          <w:i w:val="false"/>
          <w:color w:val="000000"/>
          <w:sz w:val="28"/>
        </w:rPr>
        <w:t>ребенка по моему имени _____________ фамилию присвоить __________________________</w:t>
      </w:r>
    </w:p>
    <w:p>
      <w:pPr>
        <w:spacing w:after="0"/>
        <w:ind w:left="0"/>
        <w:jc w:val="both"/>
      </w:pPr>
      <w:r>
        <w:rPr>
          <w:rFonts w:ascii="Times New Roman"/>
          <w:b w:val="false"/>
          <w:i w:val="false"/>
          <w:color w:val="000000"/>
          <w:sz w:val="28"/>
        </w:rPr>
        <w:t>
      Одновременно прошу изменить в ней добрачную фамилию матери________________</w:t>
      </w:r>
    </w:p>
    <w:p>
      <w:pPr>
        <w:spacing w:after="0"/>
        <w:ind w:left="0"/>
        <w:jc w:val="both"/>
      </w:pPr>
      <w:r>
        <w:rPr>
          <w:rFonts w:ascii="Times New Roman"/>
          <w:b w:val="false"/>
          <w:i w:val="false"/>
          <w:color w:val="000000"/>
          <w:sz w:val="28"/>
        </w:rPr>
        <w:t>
      На фамилию _____________________________ принятую при вступлении в брак</w:t>
      </w:r>
      <w:r>
        <w:br/>
      </w:r>
      <w:r>
        <w:rPr>
          <w:rFonts w:ascii="Times New Roman"/>
          <w:b w:val="false"/>
          <w:i w:val="false"/>
          <w:color w:val="000000"/>
          <w:sz w:val="28"/>
        </w:rPr>
        <w:t>с отцом ребенка.</w:t>
      </w:r>
    </w:p>
    <w:p>
      <w:pPr>
        <w:spacing w:after="0"/>
        <w:ind w:left="0"/>
        <w:jc w:val="both"/>
      </w:pPr>
      <w:r>
        <w:rPr>
          <w:rFonts w:ascii="Times New Roman"/>
          <w:b w:val="false"/>
          <w:i w:val="false"/>
          <w:color w:val="000000"/>
          <w:sz w:val="28"/>
        </w:rPr>
        <w:t>
      И выдать новое свидетельство о рождении ребенка, рождение зарегистрировано</w:t>
      </w:r>
      <w:r>
        <w:br/>
      </w:r>
      <w:r>
        <w:rPr>
          <w:rFonts w:ascii="Times New Roman"/>
          <w:b w:val="false"/>
          <w:i w:val="false"/>
          <w:color w:val="000000"/>
          <w:sz w:val="28"/>
        </w:rPr>
        <w:t>"___" __________ 20__ года в _____________________________________________________</w:t>
      </w:r>
      <w:r>
        <w:br/>
      </w:r>
      <w:r>
        <w:rPr>
          <w:rFonts w:ascii="Times New Roman"/>
          <w:b w:val="false"/>
          <w:i w:val="false"/>
          <w:color w:val="000000"/>
          <w:sz w:val="28"/>
        </w:rPr>
        <w:t xml:space="preserve">                                                                      (наименование регистрирующего органа)</w:t>
      </w:r>
    </w:p>
    <w:p>
      <w:pPr>
        <w:spacing w:after="0"/>
        <w:ind w:left="0"/>
        <w:jc w:val="both"/>
      </w:pPr>
      <w:r>
        <w:rPr>
          <w:rFonts w:ascii="Times New Roman"/>
          <w:b w:val="false"/>
          <w:i w:val="false"/>
          <w:color w:val="000000"/>
          <w:sz w:val="28"/>
        </w:rPr>
        <w:t>
      Номер актовой записи ______________________________________________________</w:t>
      </w:r>
    </w:p>
    <w:p>
      <w:pPr>
        <w:spacing w:after="0"/>
        <w:ind w:left="0"/>
        <w:jc w:val="both"/>
      </w:pPr>
      <w:r>
        <w:rPr>
          <w:rFonts w:ascii="Times New Roman"/>
          <w:b w:val="false"/>
          <w:i w:val="false"/>
          <w:color w:val="000000"/>
          <w:sz w:val="28"/>
        </w:rPr>
        <w:t>
      Сведения о матери и отце:</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492"/>
        <w:gridCol w:w="1635"/>
        <w:gridCol w:w="5086"/>
        <w:gridCol w:w="5087"/>
      </w:tblGrid>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сведения</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Отец</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Мать</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 ____ года</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_________ ____ года</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Гражданство</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постоянного жительства</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город__________________</w:t>
            </w:r>
            <w:r>
              <w:br/>
            </w:r>
            <w:r>
              <w:rPr>
                <w:rFonts w:ascii="Times New Roman"/>
                <w:b w:val="false"/>
                <w:i w:val="false"/>
                <w:color w:val="000000"/>
                <w:sz w:val="20"/>
              </w:rPr>
              <w:t>
район__________________</w:t>
            </w:r>
            <w:r>
              <w:br/>
            </w:r>
            <w:r>
              <w:rPr>
                <w:rFonts w:ascii="Times New Roman"/>
                <w:b w:val="false"/>
                <w:i w:val="false"/>
                <w:color w:val="000000"/>
                <w:sz w:val="20"/>
              </w:rPr>
              <w:t>
область, республика</w:t>
            </w:r>
            <w:r>
              <w:br/>
            </w:r>
            <w:r>
              <w:rPr>
                <w:rFonts w:ascii="Times New Roman"/>
                <w:b w:val="false"/>
                <w:i w:val="false"/>
                <w:color w:val="000000"/>
                <w:sz w:val="20"/>
              </w:rPr>
              <w:t>
_______________________</w:t>
            </w:r>
            <w:r>
              <w:br/>
            </w:r>
            <w:r>
              <w:rPr>
                <w:rFonts w:ascii="Times New Roman"/>
                <w:b w:val="false"/>
                <w:i w:val="false"/>
                <w:color w:val="000000"/>
                <w:sz w:val="20"/>
              </w:rPr>
              <w:t>
_______________________</w:t>
            </w:r>
            <w:r>
              <w:br/>
            </w:r>
            <w:r>
              <w:rPr>
                <w:rFonts w:ascii="Times New Roman"/>
                <w:b w:val="false"/>
                <w:i w:val="false"/>
                <w:color w:val="000000"/>
                <w:sz w:val="20"/>
              </w:rPr>
              <w:t>
улица__________________</w:t>
            </w:r>
            <w:r>
              <w:br/>
            </w:r>
            <w:r>
              <w:rPr>
                <w:rFonts w:ascii="Times New Roman"/>
                <w:b w:val="false"/>
                <w:i w:val="false"/>
                <w:color w:val="000000"/>
                <w:sz w:val="20"/>
              </w:rPr>
              <w:t>
квартира № ____________</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город__________________</w:t>
            </w:r>
            <w:r>
              <w:br/>
            </w:r>
            <w:r>
              <w:rPr>
                <w:rFonts w:ascii="Times New Roman"/>
                <w:b w:val="false"/>
                <w:i w:val="false"/>
                <w:color w:val="000000"/>
                <w:sz w:val="20"/>
              </w:rPr>
              <w:t>
район__________________</w:t>
            </w:r>
            <w:r>
              <w:br/>
            </w:r>
            <w:r>
              <w:rPr>
                <w:rFonts w:ascii="Times New Roman"/>
                <w:b w:val="false"/>
                <w:i w:val="false"/>
                <w:color w:val="000000"/>
                <w:sz w:val="20"/>
              </w:rPr>
              <w:t>
область, республика</w:t>
            </w:r>
            <w:r>
              <w:br/>
            </w:r>
            <w:r>
              <w:rPr>
                <w:rFonts w:ascii="Times New Roman"/>
                <w:b w:val="false"/>
                <w:i w:val="false"/>
                <w:color w:val="000000"/>
                <w:sz w:val="20"/>
              </w:rPr>
              <w:t>
_______________________</w:t>
            </w:r>
            <w:r>
              <w:br/>
            </w:r>
            <w:r>
              <w:rPr>
                <w:rFonts w:ascii="Times New Roman"/>
                <w:b w:val="false"/>
                <w:i w:val="false"/>
                <w:color w:val="000000"/>
                <w:sz w:val="20"/>
              </w:rPr>
              <w:t>
_______________________</w:t>
            </w:r>
            <w:r>
              <w:br/>
            </w:r>
            <w:r>
              <w:rPr>
                <w:rFonts w:ascii="Times New Roman"/>
                <w:b w:val="false"/>
                <w:i w:val="false"/>
                <w:color w:val="000000"/>
                <w:sz w:val="20"/>
              </w:rPr>
              <w:t>
улица__________________</w:t>
            </w:r>
            <w:r>
              <w:br/>
            </w:r>
            <w:r>
              <w:rPr>
                <w:rFonts w:ascii="Times New Roman"/>
                <w:b w:val="false"/>
                <w:i w:val="false"/>
                <w:color w:val="000000"/>
                <w:sz w:val="20"/>
              </w:rPr>
              <w:t>
квартира № ____________</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какого года</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и кем работает</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4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63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удостоверяющий личность (серия, номер, когда и кем выдан)</w:t>
            </w:r>
          </w:p>
        </w:tc>
        <w:tc>
          <w:tcPr>
            <w:tcW w:w="508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508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Наименование документа, подтверждающего обстоятельства отсутствия матери</w:t>
      </w:r>
      <w:r>
        <w:br/>
      </w:r>
      <w:r>
        <w:rPr>
          <w:rFonts w:ascii="Times New Roman"/>
          <w:b w:val="false"/>
          <w:i w:val="false"/>
          <w:color w:val="000000"/>
          <w:sz w:val="28"/>
        </w:rPr>
        <w:t>(сведения о свидетельстве о смерти матери; о решении суда об объявлении ее умершей,</w:t>
      </w:r>
      <w:r>
        <w:br/>
      </w:r>
      <w:r>
        <w:rPr>
          <w:rFonts w:ascii="Times New Roman"/>
          <w:b w:val="false"/>
          <w:i w:val="false"/>
          <w:color w:val="000000"/>
          <w:sz w:val="28"/>
        </w:rPr>
        <w:t>о признании матери безвестно отсутствующей или недееспособной, о лишении либо</w:t>
      </w:r>
      <w:r>
        <w:br/>
      </w:r>
      <w:r>
        <w:rPr>
          <w:rFonts w:ascii="Times New Roman"/>
          <w:b w:val="false"/>
          <w:i w:val="false"/>
          <w:color w:val="000000"/>
          <w:sz w:val="28"/>
        </w:rPr>
        <w:t>ограничении матери в родительских правах), невозможности  установления места</w:t>
      </w:r>
      <w:r>
        <w:br/>
      </w:r>
      <w:r>
        <w:rPr>
          <w:rFonts w:ascii="Times New Roman"/>
          <w:b w:val="false"/>
          <w:i w:val="false"/>
          <w:color w:val="000000"/>
          <w:sz w:val="28"/>
        </w:rPr>
        <w:t>жительства матери; __________________________________________________________</w:t>
      </w:r>
      <w:r>
        <w:br/>
      </w:r>
      <w:r>
        <w:rPr>
          <w:rFonts w:ascii="Times New Roman"/>
          <w:b w:val="false"/>
          <w:i w:val="false"/>
          <w:color w:val="000000"/>
          <w:sz w:val="28"/>
        </w:rPr>
        <w:t xml:space="preserve">                                               (когда и каким органов выдан, номер и дата выдачи)</w:t>
      </w:r>
    </w:p>
    <w:p>
      <w:pPr>
        <w:spacing w:after="0"/>
        <w:ind w:left="0"/>
        <w:jc w:val="both"/>
      </w:pPr>
      <w:r>
        <w:rPr>
          <w:rFonts w:ascii="Times New Roman"/>
          <w:b w:val="false"/>
          <w:i w:val="false"/>
          <w:color w:val="000000"/>
          <w:sz w:val="28"/>
        </w:rPr>
        <w:t>
      К заявлению прилагаем:</w:t>
      </w:r>
    </w:p>
    <w:p>
      <w:pPr>
        <w:spacing w:after="0"/>
        <w:ind w:left="0"/>
        <w:jc w:val="both"/>
      </w:pPr>
      <w:r>
        <w:rPr>
          <w:rFonts w:ascii="Times New Roman"/>
          <w:b w:val="false"/>
          <w:i w:val="false"/>
          <w:color w:val="000000"/>
          <w:sz w:val="28"/>
        </w:rPr>
        <w:t>
      1) копию свидетельства о заключении брака (супружества), если родители вступили</w:t>
      </w:r>
      <w:r>
        <w:br/>
      </w:r>
      <w:r>
        <w:rPr>
          <w:rFonts w:ascii="Times New Roman"/>
          <w:b w:val="false"/>
          <w:i w:val="false"/>
          <w:color w:val="000000"/>
          <w:sz w:val="28"/>
        </w:rPr>
        <w:t>в брак (супружество) за пределами Республики Казахстан;</w:t>
      </w:r>
      <w:r>
        <w:br/>
      </w:r>
      <w:r>
        <w:rPr>
          <w:rFonts w:ascii="Times New Roman"/>
          <w:b w:val="false"/>
          <w:i w:val="false"/>
          <w:color w:val="000000"/>
          <w:sz w:val="28"/>
        </w:rPr>
        <w:t>2) копию свидетельства о смерти матери, если мать ребенка скончалась за пределами</w:t>
      </w:r>
      <w:r>
        <w:br/>
      </w:r>
      <w:r>
        <w:rPr>
          <w:rFonts w:ascii="Times New Roman"/>
          <w:b w:val="false"/>
          <w:i w:val="false"/>
          <w:color w:val="000000"/>
          <w:sz w:val="28"/>
        </w:rPr>
        <w:t>Республики Казахстан;</w:t>
      </w:r>
      <w:r>
        <w:br/>
      </w:r>
      <w:r>
        <w:rPr>
          <w:rFonts w:ascii="Times New Roman"/>
          <w:b w:val="false"/>
          <w:i w:val="false"/>
          <w:color w:val="000000"/>
          <w:sz w:val="28"/>
        </w:rPr>
        <w:t>3) справка о невозможности установить место жительства матери (при наличии).</w:t>
      </w:r>
    </w:p>
    <w:p>
      <w:pPr>
        <w:spacing w:after="0"/>
        <w:ind w:left="0"/>
        <w:jc w:val="both"/>
      </w:pPr>
      <w:r>
        <w:rPr>
          <w:rFonts w:ascii="Times New Roman"/>
          <w:b w:val="false"/>
          <w:i w:val="false"/>
          <w:color w:val="000000"/>
          <w:sz w:val="28"/>
        </w:rPr>
        <w:t xml:space="preserve">
      Предупреждена (а) о том, что за сообщение ложных сведений согласно </w:t>
      </w:r>
      <w:r>
        <w:rPr>
          <w:rFonts w:ascii="Times New Roman"/>
          <w:b w:val="false"/>
          <w:i w:val="false"/>
          <w:color w:val="000000"/>
          <w:sz w:val="28"/>
        </w:rPr>
        <w:t>статье</w:t>
      </w:r>
      <w:r>
        <w:rPr>
          <w:rFonts w:ascii="Times New Roman"/>
          <w:b w:val="false"/>
          <w:i w:val="false"/>
          <w:color w:val="000000"/>
          <w:sz w:val="28"/>
        </w:rPr>
        <w:t>491</w:t>
      </w:r>
      <w:r>
        <w:br/>
      </w:r>
      <w:r>
        <w:rPr>
          <w:rFonts w:ascii="Times New Roman"/>
          <w:b w:val="false"/>
          <w:i w:val="false"/>
          <w:color w:val="000000"/>
          <w:sz w:val="28"/>
        </w:rPr>
        <w:t>Кодекса Республики Казахстан "Об административных правонарушениях", налагается</w:t>
      </w:r>
      <w:r>
        <w:br/>
      </w:r>
      <w:r>
        <w:rPr>
          <w:rFonts w:ascii="Times New Roman"/>
          <w:b w:val="false"/>
          <w:i w:val="false"/>
          <w:color w:val="000000"/>
          <w:sz w:val="28"/>
        </w:rPr>
        <w:t>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p>
    <w:p>
      <w:pPr>
        <w:spacing w:after="0"/>
        <w:ind w:left="0"/>
        <w:jc w:val="both"/>
      </w:pPr>
      <w:r>
        <w:rPr>
          <w:rFonts w:ascii="Times New Roman"/>
          <w:b w:val="false"/>
          <w:i w:val="false"/>
          <w:color w:val="000000"/>
          <w:sz w:val="28"/>
        </w:rPr>
        <w:t>
      Отец ______________________ (подпись)</w:t>
      </w:r>
    </w:p>
    <w:p>
      <w:pPr>
        <w:spacing w:after="0"/>
        <w:ind w:left="0"/>
        <w:jc w:val="both"/>
      </w:pPr>
      <w:r>
        <w:rPr>
          <w:rFonts w:ascii="Times New Roman"/>
          <w:b w:val="false"/>
          <w:i w:val="false"/>
          <w:color w:val="000000"/>
          <w:sz w:val="28"/>
        </w:rPr>
        <w:t>
      "___" __________ 20__ года</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должностного лица, принявшего заявление)</w:t>
      </w:r>
    </w:p>
    <w:p>
      <w:pPr>
        <w:spacing w:after="0"/>
        <w:ind w:left="0"/>
        <w:jc w:val="both"/>
      </w:pPr>
      <w:r>
        <w:rPr>
          <w:rFonts w:ascii="Times New Roman"/>
          <w:b w:val="false"/>
          <w:i w:val="false"/>
          <w:color w:val="000000"/>
          <w:sz w:val="28"/>
        </w:rPr>
        <w:t>
      № по журналу ____</w:t>
      </w:r>
    </w:p>
    <w:p>
      <w:pPr>
        <w:spacing w:after="0"/>
        <w:ind w:left="0"/>
        <w:jc w:val="both"/>
      </w:pPr>
      <w:r>
        <w:rPr>
          <w:rFonts w:ascii="Times New Roman"/>
          <w:b w:val="false"/>
          <w:i w:val="false"/>
          <w:color w:val="000000"/>
          <w:sz w:val="28"/>
        </w:rPr>
        <w:t>
      ----------------------------------------------------------------------------------------------  (линия отрыва) для</w:t>
      </w:r>
      <w:r>
        <w:br/>
      </w:r>
      <w:r>
        <w:rPr>
          <w:rFonts w:ascii="Times New Roman"/>
          <w:b w:val="false"/>
          <w:i w:val="false"/>
          <w:color w:val="000000"/>
          <w:sz w:val="28"/>
        </w:rPr>
        <w:t>МИО   "___" ________ 20___года приняты к рассмотрению _________ документов</w:t>
      </w:r>
      <w:r>
        <w:br/>
      </w:r>
      <w:r>
        <w:rPr>
          <w:rFonts w:ascii="Times New Roman"/>
          <w:b w:val="false"/>
          <w:i w:val="false"/>
          <w:color w:val="000000"/>
          <w:sz w:val="28"/>
        </w:rPr>
        <w:t>Ф.И.О (если указано в документах, удостоверяющих личность) получателей</w:t>
      </w:r>
      <w:r>
        <w:br/>
      </w:r>
      <w:r>
        <w:rPr>
          <w:rFonts w:ascii="Times New Roman"/>
          <w:b w:val="false"/>
          <w:i w:val="false"/>
          <w:color w:val="000000"/>
          <w:sz w:val="28"/>
        </w:rPr>
        <w:t>государственной услуги ___________________________________________________________</w:t>
      </w:r>
      <w:r>
        <w:br/>
      </w: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За получением свидетельства о рождении явиться: "_____" __________20__года</w:t>
      </w:r>
      <w:r>
        <w:br/>
      </w:r>
      <w:r>
        <w:rPr>
          <w:rFonts w:ascii="Times New Roman"/>
          <w:b w:val="false"/>
          <w:i w:val="false"/>
          <w:color w:val="000000"/>
          <w:sz w:val="28"/>
        </w:rPr>
        <w:t>Ф.И.О (если указано в документах, удостоверяющих личность) сотрудника, принявшего</w:t>
      </w:r>
      <w:r>
        <w:br/>
      </w:r>
      <w:r>
        <w:rPr>
          <w:rFonts w:ascii="Times New Roman"/>
          <w:b w:val="false"/>
          <w:i w:val="false"/>
          <w:color w:val="000000"/>
          <w:sz w:val="28"/>
        </w:rPr>
        <w:t>документы 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10</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от _________________________</w:t>
            </w:r>
            <w:r>
              <w:br/>
            </w:r>
            <w:r>
              <w:rPr>
                <w:rFonts w:ascii="Times New Roman"/>
                <w:b w:val="false"/>
                <w:i w:val="false"/>
                <w:color w:val="000000"/>
                <w:sz w:val="20"/>
              </w:rPr>
              <w:t>(Ф.И.О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заявителя)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Тел:________________________</w:t>
            </w:r>
            <w:r>
              <w:br/>
            </w:r>
            <w:r>
              <w:rPr>
                <w:rFonts w:ascii="Times New Roman"/>
                <w:b w:val="false"/>
                <w:i w:val="false"/>
                <w:color w:val="000000"/>
                <w:sz w:val="20"/>
              </w:rPr>
              <w:t>уд. личности №</w:t>
            </w:r>
            <w:r>
              <w:br/>
            </w:r>
            <w:r>
              <w:rPr>
                <w:rFonts w:ascii="Times New Roman"/>
                <w:b w:val="false"/>
                <w:i w:val="false"/>
                <w:color w:val="000000"/>
                <w:sz w:val="20"/>
              </w:rPr>
              <w:t>____________________________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w:t>
            </w:r>
          </w:p>
        </w:tc>
      </w:tr>
    </w:tbl>
    <w:bookmarkStart w:name="z389" w:id="366"/>
    <w:p>
      <w:pPr>
        <w:spacing w:after="0"/>
        <w:ind w:left="0"/>
        <w:jc w:val="left"/>
      </w:pPr>
      <w:r>
        <w:rPr>
          <w:rFonts w:ascii="Times New Roman"/>
          <w:b/>
          <w:i w:val="false"/>
          <w:color w:val="000000"/>
        </w:rPr>
        <w:t xml:space="preserve"> Заявление об установлении отцовства по решению суда</w:t>
      </w:r>
    </w:p>
    <w:bookmarkEnd w:id="366"/>
    <w:p>
      <w:pPr>
        <w:spacing w:after="0"/>
        <w:ind w:left="0"/>
        <w:jc w:val="both"/>
      </w:pPr>
      <w:r>
        <w:rPr>
          <w:rFonts w:ascii="Times New Roman"/>
          <w:b w:val="false"/>
          <w:i w:val="false"/>
          <w:color w:val="000000"/>
          <w:sz w:val="28"/>
        </w:rPr>
        <w:t>
      На основании решения ______________________________________________________</w:t>
      </w:r>
      <w:r>
        <w:br/>
      </w:r>
      <w:r>
        <w:rPr>
          <w:rFonts w:ascii="Times New Roman"/>
          <w:b w:val="false"/>
          <w:i w:val="false"/>
          <w:color w:val="000000"/>
          <w:sz w:val="28"/>
        </w:rPr>
        <w:t>суда № _________ от "___" ___________ 20 __ года гражданин _________________________</w:t>
      </w:r>
      <w:r>
        <w:br/>
      </w:r>
      <w:r>
        <w:rPr>
          <w:rFonts w:ascii="Times New Roman"/>
          <w:b w:val="false"/>
          <w:i w:val="false"/>
          <w:color w:val="000000"/>
          <w:sz w:val="28"/>
        </w:rPr>
        <w:t>признан отцом ребенка ___________________________________________________________</w:t>
      </w:r>
      <w:r>
        <w:br/>
      </w:r>
      <w:r>
        <w:rPr>
          <w:rFonts w:ascii="Times New Roman"/>
          <w:b w:val="false"/>
          <w:i w:val="false"/>
          <w:color w:val="000000"/>
          <w:sz w:val="28"/>
        </w:rPr>
        <w:t>(фамилия, имя, отчество (если указано в документах, удостоверяющих личность) ребенка,</w:t>
      </w:r>
      <w:r>
        <w:br/>
      </w:r>
      <w:r>
        <w:rPr>
          <w:rFonts w:ascii="Times New Roman"/>
          <w:b w:val="false"/>
          <w:i w:val="false"/>
          <w:color w:val="000000"/>
          <w:sz w:val="28"/>
        </w:rPr>
        <w:t>по фамилии матери)____________________________ родившегося "___" ____________ года</w:t>
      </w:r>
    </w:p>
    <w:p>
      <w:pPr>
        <w:spacing w:after="0"/>
        <w:ind w:left="0"/>
        <w:jc w:val="both"/>
      </w:pPr>
      <w:r>
        <w:rPr>
          <w:rFonts w:ascii="Times New Roman"/>
          <w:b w:val="false"/>
          <w:i w:val="false"/>
          <w:color w:val="000000"/>
          <w:sz w:val="28"/>
        </w:rPr>
        <w:t>
      у гражданки ______________________________________________________________</w:t>
      </w:r>
      <w:r>
        <w:br/>
      </w:r>
      <w:r>
        <w:rPr>
          <w:rFonts w:ascii="Times New Roman"/>
          <w:b w:val="false"/>
          <w:i w:val="false"/>
          <w:color w:val="000000"/>
          <w:sz w:val="28"/>
        </w:rPr>
        <w:t>(фамилия, имя, отчество (если указано в документах, удостоверяющих личность) матери)</w:t>
      </w:r>
    </w:p>
    <w:p>
      <w:pPr>
        <w:spacing w:after="0"/>
        <w:ind w:left="0"/>
        <w:jc w:val="both"/>
      </w:pPr>
      <w:r>
        <w:rPr>
          <w:rFonts w:ascii="Times New Roman"/>
          <w:b w:val="false"/>
          <w:i w:val="false"/>
          <w:color w:val="000000"/>
          <w:sz w:val="28"/>
        </w:rPr>
        <w:t>
      Просим внести изменения, дополнения в актовую запись о рождении указав отчество</w:t>
      </w:r>
      <w:r>
        <w:br/>
      </w:r>
      <w:r>
        <w:rPr>
          <w:rFonts w:ascii="Times New Roman"/>
          <w:b w:val="false"/>
          <w:i w:val="false"/>
          <w:color w:val="000000"/>
          <w:sz w:val="28"/>
        </w:rPr>
        <w:t>ребенка по имени отца ___________________________________________________________</w:t>
      </w:r>
      <w:r>
        <w:br/>
      </w:r>
      <w:r>
        <w:rPr>
          <w:rFonts w:ascii="Times New Roman"/>
          <w:b w:val="false"/>
          <w:i w:val="false"/>
          <w:color w:val="000000"/>
          <w:sz w:val="28"/>
        </w:rPr>
        <w:t>фамилию присвоить _____________________________________________________________</w:t>
      </w:r>
    </w:p>
    <w:p>
      <w:pPr>
        <w:spacing w:after="0"/>
        <w:ind w:left="0"/>
        <w:jc w:val="both"/>
      </w:pPr>
      <w:r>
        <w:rPr>
          <w:rFonts w:ascii="Times New Roman"/>
          <w:b w:val="false"/>
          <w:i w:val="false"/>
          <w:color w:val="000000"/>
          <w:sz w:val="28"/>
        </w:rPr>
        <w:t>
      Рождение ребенка зарегистрировано "___" ___________ ____ года в регистрирующем</w:t>
      </w:r>
      <w:r>
        <w:br/>
      </w:r>
      <w:r>
        <w:rPr>
          <w:rFonts w:ascii="Times New Roman"/>
          <w:b w:val="false"/>
          <w:i w:val="false"/>
          <w:color w:val="000000"/>
          <w:sz w:val="28"/>
        </w:rPr>
        <w:t>органе ___________________ запись № __________________</w:t>
      </w:r>
    </w:p>
    <w:p>
      <w:pPr>
        <w:spacing w:after="0"/>
        <w:ind w:left="0"/>
        <w:jc w:val="both"/>
      </w:pPr>
      <w:r>
        <w:rPr>
          <w:rFonts w:ascii="Times New Roman"/>
          <w:b w:val="false"/>
          <w:i w:val="false"/>
          <w:color w:val="000000"/>
          <w:sz w:val="28"/>
        </w:rPr>
        <w:t>
      Сообщаю следующие сведения: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2820"/>
        <w:gridCol w:w="7519"/>
        <w:gridCol w:w="980"/>
        <w:gridCol w:w="981"/>
      </w:tblGrid>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Необходимые сведения</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Отец</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Мать</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постоянного жительства</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и кем работает</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282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751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Документ, удостоверяющий личность (№ когда и кем выдан)</w:t>
            </w:r>
          </w:p>
        </w:tc>
        <w:tc>
          <w:tcPr>
            <w:tcW w:w="98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98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Предупреждена (а) о том, что за сообщение ложных сведений согласно </w:t>
      </w:r>
      <w:r>
        <w:rPr>
          <w:rFonts w:ascii="Times New Roman"/>
          <w:b w:val="false"/>
          <w:i w:val="false"/>
          <w:color w:val="000000"/>
          <w:sz w:val="28"/>
        </w:rPr>
        <w:t>статье</w:t>
      </w:r>
      <w:r>
        <w:rPr>
          <w:rFonts w:ascii="Times New Roman"/>
          <w:b w:val="false"/>
          <w:i w:val="false"/>
          <w:color w:val="000000"/>
          <w:sz w:val="28"/>
        </w:rPr>
        <w:t>491</w:t>
      </w:r>
      <w:r>
        <w:br/>
      </w:r>
      <w:r>
        <w:rPr>
          <w:rFonts w:ascii="Times New Roman"/>
          <w:b w:val="false"/>
          <w:i w:val="false"/>
          <w:color w:val="000000"/>
          <w:sz w:val="28"/>
        </w:rPr>
        <w:t>Кодекса Республики Казахстан "Об административных правонарушениях", налагается</w:t>
      </w:r>
      <w:r>
        <w:br/>
      </w:r>
      <w:r>
        <w:rPr>
          <w:rFonts w:ascii="Times New Roman"/>
          <w:b w:val="false"/>
          <w:i w:val="false"/>
          <w:color w:val="000000"/>
          <w:sz w:val="28"/>
        </w:rPr>
        <w:t>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p>
    <w:p>
      <w:pPr>
        <w:spacing w:after="0"/>
        <w:ind w:left="0"/>
        <w:jc w:val="both"/>
      </w:pPr>
      <w:r>
        <w:rPr>
          <w:rFonts w:ascii="Times New Roman"/>
          <w:b w:val="false"/>
          <w:i w:val="false"/>
          <w:color w:val="000000"/>
          <w:sz w:val="28"/>
        </w:rPr>
        <w:t>
      Подпись услугополучателя ______________ "___" ___________ 20 __ года (подпись)</w:t>
      </w:r>
      <w:r>
        <w:br/>
      </w:r>
      <w:r>
        <w:rPr>
          <w:rFonts w:ascii="Times New Roman"/>
          <w:b w:val="false"/>
          <w:i w:val="false"/>
          <w:color w:val="000000"/>
          <w:sz w:val="28"/>
        </w:rPr>
        <w:t>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должностного лица, принявшего заявление)</w:t>
      </w:r>
      <w:r>
        <w:br/>
      </w:r>
      <w:r>
        <w:rPr>
          <w:rFonts w:ascii="Times New Roman"/>
          <w:b w:val="false"/>
          <w:i w:val="false"/>
          <w:color w:val="000000"/>
          <w:sz w:val="28"/>
        </w:rPr>
        <w:t>№ по журналу ____</w:t>
      </w:r>
      <w:r>
        <w:br/>
      </w:r>
      <w:r>
        <w:rPr>
          <w:rFonts w:ascii="Times New Roman"/>
          <w:b w:val="false"/>
          <w:i w:val="false"/>
          <w:color w:val="000000"/>
          <w:sz w:val="28"/>
        </w:rPr>
        <w:t>---------------------------------------------------------------------------------------------------  (линия отрыва)</w:t>
      </w:r>
      <w:r>
        <w:br/>
      </w:r>
      <w:r>
        <w:rPr>
          <w:rFonts w:ascii="Times New Roman"/>
          <w:b w:val="false"/>
          <w:i w:val="false"/>
          <w:color w:val="000000"/>
          <w:sz w:val="28"/>
        </w:rPr>
        <w:t>для МИО</w:t>
      </w:r>
    </w:p>
    <w:p>
      <w:pPr>
        <w:spacing w:after="0"/>
        <w:ind w:left="0"/>
        <w:jc w:val="both"/>
      </w:pPr>
      <w:r>
        <w:rPr>
          <w:rFonts w:ascii="Times New Roman"/>
          <w:b w:val="false"/>
          <w:i w:val="false"/>
          <w:color w:val="000000"/>
          <w:sz w:val="28"/>
        </w:rPr>
        <w:t>
      "____" __________ 20___года</w:t>
      </w:r>
    </w:p>
    <w:p>
      <w:pPr>
        <w:spacing w:after="0"/>
        <w:ind w:left="0"/>
        <w:jc w:val="both"/>
      </w:pPr>
      <w:r>
        <w:rPr>
          <w:rFonts w:ascii="Times New Roman"/>
          <w:b w:val="false"/>
          <w:i w:val="false"/>
          <w:color w:val="000000"/>
          <w:sz w:val="28"/>
        </w:rPr>
        <w:t>
      Приняты к рассмотрению __________ документов</w:t>
      </w:r>
    </w:p>
    <w:p>
      <w:pPr>
        <w:spacing w:after="0"/>
        <w:ind w:left="0"/>
        <w:jc w:val="both"/>
      </w:pPr>
      <w:r>
        <w:rPr>
          <w:rFonts w:ascii="Times New Roman"/>
          <w:b w:val="false"/>
          <w:i w:val="false"/>
          <w:color w:val="000000"/>
          <w:sz w:val="28"/>
        </w:rPr>
        <w:t>
      Ф.И.О (если указано в документах, удостоверяющих личность) услугополучателя</w:t>
      </w:r>
      <w:r>
        <w:br/>
      </w:r>
      <w:r>
        <w:rPr>
          <w:rFonts w:ascii="Times New Roman"/>
          <w:b w:val="false"/>
          <w:i w:val="false"/>
          <w:color w:val="000000"/>
          <w:sz w:val="28"/>
        </w:rPr>
        <w:t>________________________________________________________________________________</w:t>
      </w:r>
    </w:p>
    <w:p>
      <w:pPr>
        <w:spacing w:after="0"/>
        <w:ind w:left="0"/>
        <w:jc w:val="both"/>
      </w:pPr>
      <w:r>
        <w:rPr>
          <w:rFonts w:ascii="Times New Roman"/>
          <w:b w:val="false"/>
          <w:i w:val="false"/>
          <w:color w:val="000000"/>
          <w:sz w:val="28"/>
        </w:rPr>
        <w:t>
      За получением свидетельства о рождении явиться:</w:t>
      </w:r>
    </w:p>
    <w:p>
      <w:pPr>
        <w:spacing w:after="0"/>
        <w:ind w:left="0"/>
        <w:jc w:val="both"/>
      </w:pPr>
      <w:r>
        <w:rPr>
          <w:rFonts w:ascii="Times New Roman"/>
          <w:b w:val="false"/>
          <w:i w:val="false"/>
          <w:color w:val="000000"/>
          <w:sz w:val="28"/>
        </w:rPr>
        <w:t>
      "_____" __________20__года</w:t>
      </w:r>
      <w:r>
        <w:br/>
      </w:r>
      <w:r>
        <w:rPr>
          <w:rFonts w:ascii="Times New Roman"/>
          <w:b w:val="false"/>
          <w:i w:val="false"/>
          <w:color w:val="000000"/>
          <w:sz w:val="28"/>
        </w:rPr>
        <w:t>Ф.И.О (если указано в документах, удостоверяющих личность) сотрудника, принявшего</w:t>
      </w:r>
      <w:r>
        <w:br/>
      </w:r>
      <w:r>
        <w:rPr>
          <w:rFonts w:ascii="Times New Roman"/>
          <w:b w:val="false"/>
          <w:i w:val="false"/>
          <w:color w:val="000000"/>
          <w:sz w:val="28"/>
        </w:rPr>
        <w:t>документы __________________________</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11</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392" w:id="367"/>
    <w:p>
      <w:pPr>
        <w:spacing w:after="0"/>
        <w:ind w:left="0"/>
        <w:jc w:val="left"/>
      </w:pPr>
      <w:r>
        <w:rPr>
          <w:rFonts w:ascii="Times New Roman"/>
          <w:b/>
          <w:i w:val="false"/>
          <w:color w:val="000000"/>
        </w:rPr>
        <w:t xml:space="preserve">                                                        Справка о рождении № _____</w:t>
      </w:r>
    </w:p>
    <w:bookmarkEnd w:id="367"/>
    <w:p>
      <w:pPr>
        <w:spacing w:after="0"/>
        <w:ind w:left="0"/>
        <w:jc w:val="both"/>
      </w:pPr>
      <w:r>
        <w:rPr>
          <w:rFonts w:ascii="Times New Roman"/>
          <w:b w:val="false"/>
          <w:i w:val="false"/>
          <w:color w:val="000000"/>
          <w:sz w:val="28"/>
        </w:rPr>
        <w:t>
      Гражданин (ка) 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фамилия)родился</w:t>
      </w:r>
      <w:r>
        <w:br/>
      </w:r>
      <w:r>
        <w:rPr>
          <w:rFonts w:ascii="Times New Roman"/>
          <w:b w:val="false"/>
          <w:i w:val="false"/>
          <w:color w:val="000000"/>
          <w:sz w:val="28"/>
        </w:rPr>
        <w:t>"______" _______________ _____________________________________ (числа) (месяца)</w:t>
      </w:r>
      <w:r>
        <w:br/>
      </w:r>
      <w:r>
        <w:rPr>
          <w:rFonts w:ascii="Times New Roman"/>
          <w:b w:val="false"/>
          <w:i w:val="false"/>
          <w:color w:val="000000"/>
          <w:sz w:val="28"/>
        </w:rPr>
        <w:t>(года)о чем в книге регистрации актов о рождении ______________ _____________________</w:t>
      </w:r>
      <w:r>
        <w:br/>
      </w:r>
      <w:r>
        <w:rPr>
          <w:rFonts w:ascii="Times New Roman"/>
          <w:b w:val="false"/>
          <w:i w:val="false"/>
          <w:color w:val="000000"/>
          <w:sz w:val="28"/>
        </w:rPr>
        <w:t>"______" (года) (месяца) (числа)</w:t>
      </w:r>
    </w:p>
    <w:p>
      <w:pPr>
        <w:spacing w:after="0"/>
        <w:ind w:left="0"/>
        <w:jc w:val="both"/>
      </w:pPr>
      <w:r>
        <w:rPr>
          <w:rFonts w:ascii="Times New Roman"/>
          <w:b w:val="false"/>
          <w:i w:val="false"/>
          <w:color w:val="000000"/>
          <w:sz w:val="28"/>
        </w:rPr>
        <w:t>
      № произведена запись</w:t>
      </w:r>
      <w:r>
        <w:br/>
      </w:r>
      <w:r>
        <w:rPr>
          <w:rFonts w:ascii="Times New Roman"/>
          <w:b w:val="false"/>
          <w:i w:val="false"/>
          <w:color w:val="000000"/>
          <w:sz w:val="28"/>
        </w:rPr>
        <w:t>ИИН_____________________________________________________________________</w:t>
      </w:r>
      <w:r>
        <w:br/>
      </w:r>
      <w:r>
        <w:rPr>
          <w:rFonts w:ascii="Times New Roman"/>
          <w:b w:val="false"/>
          <w:i w:val="false"/>
          <w:color w:val="000000"/>
          <w:sz w:val="28"/>
        </w:rPr>
        <w:t>Родители:</w:t>
      </w:r>
      <w:r>
        <w:br/>
      </w:r>
      <w:r>
        <w:rPr>
          <w:rFonts w:ascii="Times New Roman"/>
          <w:b w:val="false"/>
          <w:i w:val="false"/>
          <w:color w:val="000000"/>
          <w:sz w:val="28"/>
        </w:rPr>
        <w:t>Отец_____________________________________________________________________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Мать 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Место рождения __________________________________________________________</w:t>
      </w:r>
      <w:r>
        <w:br/>
      </w:r>
      <w:r>
        <w:rPr>
          <w:rFonts w:ascii="Times New Roman"/>
          <w:b w:val="false"/>
          <w:i w:val="false"/>
          <w:color w:val="000000"/>
          <w:sz w:val="28"/>
        </w:rPr>
        <w:t xml:space="preserve">                                                            (село, район, город, область)</w:t>
      </w:r>
      <w:r>
        <w:br/>
      </w:r>
      <w:r>
        <w:rPr>
          <w:rFonts w:ascii="Times New Roman"/>
          <w:b w:val="false"/>
          <w:i w:val="false"/>
          <w:color w:val="000000"/>
          <w:sz w:val="28"/>
        </w:rPr>
        <w:t>Место регистрации 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Сведения об отце записаны по заявлению матери согласно подпункту 2) пунка 4</w:t>
      </w:r>
      <w:r>
        <w:br/>
      </w:r>
      <w:r>
        <w:rPr>
          <w:rFonts w:ascii="Times New Roman"/>
          <w:b w:val="false"/>
          <w:i w:val="false"/>
          <w:color w:val="000000"/>
          <w:sz w:val="28"/>
        </w:rPr>
        <w:t>статьи 192</w:t>
      </w:r>
      <w:r>
        <w:rPr>
          <w:rFonts w:ascii="Times New Roman"/>
          <w:b w:val="false"/>
          <w:i w:val="false"/>
          <w:color w:val="000000"/>
          <w:sz w:val="28"/>
        </w:rPr>
        <w:t xml:space="preserve"> Кодекса "О браке (супружестве) и семье Республики Казахстан".</w:t>
      </w:r>
      <w:r>
        <w:br/>
      </w:r>
      <w:r>
        <w:rPr>
          <w:rFonts w:ascii="Times New Roman"/>
          <w:b w:val="false"/>
          <w:i w:val="false"/>
          <w:color w:val="000000"/>
          <w:sz w:val="28"/>
        </w:rPr>
        <w:t>Место выдачи 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12</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w:t>
            </w:r>
            <w:r>
              <w:br/>
            </w:r>
            <w:r>
              <w:rPr>
                <w:rFonts w:ascii="Times New Roman"/>
                <w:b w:val="false"/>
                <w:i w:val="false"/>
                <w:color w:val="000000"/>
                <w:sz w:val="20"/>
              </w:rPr>
              <w:t>актов 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w:t>
            </w:r>
            <w:r>
              <w:br/>
            </w:r>
            <w:r>
              <w:rPr>
                <w:rFonts w:ascii="Times New Roman"/>
                <w:b w:val="false"/>
                <w:i w:val="false"/>
                <w:color w:val="000000"/>
                <w:sz w:val="20"/>
              </w:rPr>
              <w:t>фамилия заявителей)</w:t>
            </w:r>
            <w:r>
              <w:br/>
            </w:r>
            <w:r>
              <w:rPr>
                <w:rFonts w:ascii="Times New Roman"/>
                <w:b w:val="false"/>
                <w:i w:val="false"/>
                <w:color w:val="000000"/>
                <w:sz w:val="20"/>
              </w:rPr>
              <w:t>проживающих по адресу:</w:t>
            </w:r>
            <w:r>
              <w:br/>
            </w:r>
            <w:r>
              <w:rPr>
                <w:rFonts w:ascii="Times New Roman"/>
                <w:b w:val="false"/>
                <w:i w:val="false"/>
                <w:color w:val="000000"/>
                <w:sz w:val="20"/>
              </w:rPr>
              <w:t>____________________________</w:t>
            </w:r>
            <w:r>
              <w:br/>
            </w:r>
            <w:r>
              <w:rPr>
                <w:rFonts w:ascii="Times New Roman"/>
                <w:b w:val="false"/>
                <w:i w:val="false"/>
                <w:color w:val="000000"/>
                <w:sz w:val="20"/>
              </w:rPr>
              <w:t>____________________________</w:t>
            </w:r>
            <w:r>
              <w:br/>
            </w:r>
            <w:r>
              <w:rPr>
                <w:rFonts w:ascii="Times New Roman"/>
                <w:b w:val="false"/>
                <w:i w:val="false"/>
                <w:color w:val="000000"/>
                <w:sz w:val="20"/>
              </w:rPr>
              <w:t>№ тел.</w:t>
            </w:r>
            <w:r>
              <w:br/>
            </w:r>
            <w:r>
              <w:rPr>
                <w:rFonts w:ascii="Times New Roman"/>
                <w:b w:val="false"/>
                <w:i w:val="false"/>
                <w:color w:val="000000"/>
                <w:sz w:val="20"/>
              </w:rPr>
              <w:t>____________________________</w:t>
            </w:r>
            <w:r>
              <w:br/>
            </w:r>
            <w:r>
              <w:rPr>
                <w:rFonts w:ascii="Times New Roman"/>
                <w:b w:val="false"/>
                <w:i w:val="false"/>
                <w:color w:val="000000"/>
                <w:sz w:val="20"/>
              </w:rPr>
              <w:t>уд. личности №</w:t>
            </w:r>
            <w:r>
              <w:br/>
            </w:r>
            <w:r>
              <w:rPr>
                <w:rFonts w:ascii="Times New Roman"/>
                <w:b w:val="false"/>
                <w:i w:val="false"/>
                <w:color w:val="000000"/>
                <w:sz w:val="20"/>
              </w:rPr>
              <w:t>____________________________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w:t>
            </w:r>
            <w:r>
              <w:br/>
            </w:r>
            <w:r>
              <w:rPr>
                <w:rFonts w:ascii="Times New Roman"/>
                <w:b w:val="false"/>
                <w:i w:val="false"/>
                <w:color w:val="000000"/>
                <w:sz w:val="20"/>
              </w:rPr>
              <w:t>от__________________________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w:t>
            </w:r>
            <w:r>
              <w:br/>
            </w:r>
            <w:r>
              <w:rPr>
                <w:rFonts w:ascii="Times New Roman"/>
                <w:b w:val="false"/>
                <w:i w:val="false"/>
                <w:color w:val="000000"/>
                <w:sz w:val="20"/>
              </w:rPr>
              <w:t>фамилия заявителей)</w:t>
            </w:r>
            <w:r>
              <w:br/>
            </w:r>
            <w:r>
              <w:rPr>
                <w:rFonts w:ascii="Times New Roman"/>
                <w:b w:val="false"/>
                <w:i w:val="false"/>
                <w:color w:val="000000"/>
                <w:sz w:val="20"/>
              </w:rPr>
              <w:t>проживающих по адресу:</w:t>
            </w:r>
            <w:r>
              <w:br/>
            </w:r>
            <w:r>
              <w:rPr>
                <w:rFonts w:ascii="Times New Roman"/>
                <w:b w:val="false"/>
                <w:i w:val="false"/>
                <w:color w:val="000000"/>
                <w:sz w:val="20"/>
              </w:rPr>
              <w:t>____________________________</w:t>
            </w:r>
            <w:r>
              <w:br/>
            </w:r>
            <w:r>
              <w:rPr>
                <w:rFonts w:ascii="Times New Roman"/>
                <w:b w:val="false"/>
                <w:i w:val="false"/>
                <w:color w:val="000000"/>
                <w:sz w:val="20"/>
              </w:rPr>
              <w:t>№ тел.</w:t>
            </w:r>
            <w:r>
              <w:br/>
            </w:r>
            <w:r>
              <w:rPr>
                <w:rFonts w:ascii="Times New Roman"/>
                <w:b w:val="false"/>
                <w:i w:val="false"/>
                <w:color w:val="000000"/>
                <w:sz w:val="20"/>
              </w:rPr>
              <w:t>____________________________</w:t>
            </w:r>
            <w:r>
              <w:br/>
            </w:r>
            <w:r>
              <w:rPr>
                <w:rFonts w:ascii="Times New Roman"/>
                <w:b w:val="false"/>
                <w:i w:val="false"/>
                <w:color w:val="000000"/>
                <w:sz w:val="20"/>
              </w:rPr>
              <w:t>уд. личности №</w:t>
            </w:r>
            <w:r>
              <w:br/>
            </w:r>
            <w:r>
              <w:rPr>
                <w:rFonts w:ascii="Times New Roman"/>
                <w:b w:val="false"/>
                <w:i w:val="false"/>
                <w:color w:val="000000"/>
                <w:sz w:val="20"/>
              </w:rPr>
              <w:t>____________________________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w:t>
            </w:r>
          </w:p>
        </w:tc>
      </w:tr>
    </w:tbl>
    <w:bookmarkStart w:name="z395" w:id="368"/>
    <w:p>
      <w:pPr>
        <w:spacing w:after="0"/>
        <w:ind w:left="0"/>
        <w:jc w:val="left"/>
      </w:pPr>
      <w:r>
        <w:rPr>
          <w:rFonts w:ascii="Times New Roman"/>
          <w:b/>
          <w:i w:val="false"/>
          <w:color w:val="000000"/>
        </w:rPr>
        <w:t xml:space="preserve">                                       Заявление об усыновлении (удочерении) ребенка</w:t>
      </w:r>
    </w:p>
    <w:bookmarkEnd w:id="368"/>
    <w:p>
      <w:pPr>
        <w:spacing w:after="0"/>
        <w:ind w:left="0"/>
        <w:jc w:val="both"/>
      </w:pPr>
      <w:r>
        <w:rPr>
          <w:rFonts w:ascii="Times New Roman"/>
          <w:b w:val="false"/>
          <w:i w:val="false"/>
          <w:color w:val="000000"/>
          <w:sz w:val="28"/>
        </w:rPr>
        <w:t>
      Гражданин 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Гражданка 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Дата и место регистрации брака (супружества) _____________________________</w:t>
      </w:r>
      <w:r>
        <w:br/>
      </w:r>
      <w:r>
        <w:rPr>
          <w:rFonts w:ascii="Times New Roman"/>
          <w:b w:val="false"/>
          <w:i w:val="false"/>
          <w:color w:val="000000"/>
          <w:sz w:val="28"/>
        </w:rPr>
        <w:t>Просим (прошу) произвести государственную регистрацию актовой записи</w:t>
      </w:r>
      <w:r>
        <w:br/>
      </w:r>
      <w:r>
        <w:rPr>
          <w:rFonts w:ascii="Times New Roman"/>
          <w:b w:val="false"/>
          <w:i w:val="false"/>
          <w:color w:val="000000"/>
          <w:sz w:val="28"/>
        </w:rPr>
        <w:t>о рождении ребенка в связи с усыновлением (удочерением) ребенка указав</w:t>
      </w:r>
      <w:r>
        <w:br/>
      </w:r>
      <w:r>
        <w:rPr>
          <w:rFonts w:ascii="Times New Roman"/>
          <w:b w:val="false"/>
          <w:i w:val="false"/>
          <w:color w:val="000000"/>
          <w:sz w:val="28"/>
        </w:rPr>
        <w:t>сведения о ребенке: 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w:t>
      </w:r>
      <w:r>
        <w:br/>
      </w:r>
      <w:r>
        <w:rPr>
          <w:rFonts w:ascii="Times New Roman"/>
          <w:b w:val="false"/>
          <w:i w:val="false"/>
          <w:color w:val="000000"/>
          <w:sz w:val="28"/>
        </w:rPr>
        <w:t>ребенка после усыновления, место рождения после усыновления</w:t>
      </w:r>
      <w:r>
        <w:br/>
      </w:r>
      <w:r>
        <w:rPr>
          <w:rFonts w:ascii="Times New Roman"/>
          <w:b w:val="false"/>
          <w:i w:val="false"/>
          <w:color w:val="000000"/>
          <w:sz w:val="28"/>
        </w:rPr>
        <w:t>(при указании в решении суда)</w:t>
      </w:r>
      <w:r>
        <w:br/>
      </w:r>
      <w:r>
        <w:rPr>
          <w:rFonts w:ascii="Times New Roman"/>
          <w:b w:val="false"/>
          <w:i w:val="false"/>
          <w:color w:val="000000"/>
          <w:sz w:val="28"/>
        </w:rPr>
        <w:t>Просим (прошу) анкетные данные ребенка не изменяя, внести изменения,</w:t>
      </w:r>
      <w:r>
        <w:br/>
      </w:r>
      <w:r>
        <w:rPr>
          <w:rFonts w:ascii="Times New Roman"/>
          <w:b w:val="false"/>
          <w:i w:val="false"/>
          <w:color w:val="000000"/>
          <w:sz w:val="28"/>
        </w:rPr>
        <w:t>дополнения в актовую запись о рождении ребенка</w:t>
      </w:r>
      <w:r>
        <w:br/>
      </w:r>
      <w:r>
        <w:rPr>
          <w:rFonts w:ascii="Times New Roman"/>
          <w:b w:val="false"/>
          <w:i w:val="false"/>
          <w:color w:val="000000"/>
          <w:sz w:val="28"/>
        </w:rPr>
        <w:t>(подчеркнуть при указании об этом в решении суда)</w:t>
      </w:r>
      <w:r>
        <w:br/>
      </w:r>
      <w:r>
        <w:rPr>
          <w:rFonts w:ascii="Times New Roman"/>
          <w:b w:val="false"/>
          <w:i w:val="false"/>
          <w:color w:val="000000"/>
          <w:sz w:val="28"/>
        </w:rPr>
        <w:t>Рождение ребенка зарегистрировано _____________________________________</w:t>
      </w:r>
      <w:r>
        <w:br/>
      </w:r>
      <w:r>
        <w:rPr>
          <w:rFonts w:ascii="Times New Roman"/>
          <w:b w:val="false"/>
          <w:i w:val="false"/>
          <w:color w:val="000000"/>
          <w:sz w:val="28"/>
        </w:rPr>
        <w:t>(наименование регистрирующего органа)</w:t>
      </w:r>
      <w:r>
        <w:br/>
      </w:r>
      <w:r>
        <w:rPr>
          <w:rFonts w:ascii="Times New Roman"/>
          <w:b w:val="false"/>
          <w:i w:val="false"/>
          <w:color w:val="000000"/>
          <w:sz w:val="28"/>
        </w:rPr>
        <w:t>"_____" __________ 20__ года за № _______________</w:t>
      </w:r>
      <w:r>
        <w:br/>
      </w:r>
      <w:r>
        <w:rPr>
          <w:rFonts w:ascii="Times New Roman"/>
          <w:b w:val="false"/>
          <w:i w:val="false"/>
          <w:color w:val="000000"/>
          <w:sz w:val="28"/>
        </w:rPr>
        <w:t>В регистрирующий орган представлено вступившее в законную силу решение</w:t>
      </w:r>
      <w:r>
        <w:br/>
      </w:r>
      <w:r>
        <w:rPr>
          <w:rFonts w:ascii="Times New Roman"/>
          <w:b w:val="false"/>
          <w:i w:val="false"/>
          <w:color w:val="000000"/>
          <w:sz w:val="28"/>
        </w:rPr>
        <w:t>суда об усыновлении (удочерении) № ______ от _____________ года, _________</w:t>
      </w:r>
      <w:r>
        <w:br/>
      </w:r>
      <w:r>
        <w:rPr>
          <w:rFonts w:ascii="Times New Roman"/>
          <w:b w:val="false"/>
          <w:i w:val="false"/>
          <w:color w:val="000000"/>
          <w:sz w:val="28"/>
        </w:rPr>
        <w:t>района (города) ____________ области _____________ Республики ___________</w:t>
      </w:r>
      <w:r>
        <w:br/>
      </w:r>
      <w:r>
        <w:rPr>
          <w:rFonts w:ascii="Times New Roman"/>
          <w:b w:val="false"/>
          <w:i w:val="false"/>
          <w:color w:val="000000"/>
          <w:sz w:val="28"/>
        </w:rPr>
        <w:t>на ребенка 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w:t>
      </w:r>
      <w:r>
        <w:br/>
      </w:r>
      <w:r>
        <w:rPr>
          <w:rFonts w:ascii="Times New Roman"/>
          <w:b w:val="false"/>
          <w:i w:val="false"/>
          <w:color w:val="000000"/>
          <w:sz w:val="28"/>
        </w:rPr>
        <w:t>фамилия ребенка до усыновления(удочерения)</w:t>
      </w:r>
      <w:r>
        <w:br/>
      </w:r>
      <w:r>
        <w:rPr>
          <w:rFonts w:ascii="Times New Roman"/>
          <w:b w:val="false"/>
          <w:i w:val="false"/>
          <w:color w:val="000000"/>
          <w:sz w:val="28"/>
        </w:rPr>
        <w:t>Дата рождения ребенка "____" ____________ 20 __ года</w:t>
      </w:r>
      <w:r>
        <w:br/>
      </w:r>
      <w:r>
        <w:rPr>
          <w:rFonts w:ascii="Times New Roman"/>
          <w:b w:val="false"/>
          <w:i w:val="false"/>
          <w:color w:val="000000"/>
          <w:sz w:val="28"/>
        </w:rPr>
        <w:t>Место рождения ребенка _______________________________________________</w:t>
      </w:r>
      <w:r>
        <w:br/>
      </w:r>
      <w:r>
        <w:rPr>
          <w:rFonts w:ascii="Times New Roman"/>
          <w:b w:val="false"/>
          <w:i w:val="false"/>
          <w:color w:val="000000"/>
          <w:sz w:val="28"/>
        </w:rPr>
        <w:t>Одновременно просим внести сведения о родителях (подчеркнуть, если указано</w:t>
      </w:r>
      <w:r>
        <w:br/>
      </w:r>
      <w:r>
        <w:rPr>
          <w:rFonts w:ascii="Times New Roman"/>
          <w:b w:val="false"/>
          <w:i w:val="false"/>
          <w:color w:val="000000"/>
          <w:sz w:val="28"/>
        </w:rPr>
        <w:t>в решении суда) и выдать новое свидетельство о рождении.</w:t>
      </w:r>
      <w:r>
        <w:br/>
      </w:r>
      <w:r>
        <w:rPr>
          <w:rFonts w:ascii="Times New Roman"/>
          <w:b w:val="false"/>
          <w:i w:val="false"/>
          <w:color w:val="000000"/>
          <w:sz w:val="28"/>
        </w:rPr>
        <w:t xml:space="preserve">Предупрежден (-ы) о том, что за сообщение ложных сведений согласно </w:t>
      </w:r>
      <w:r>
        <w:rPr>
          <w:rFonts w:ascii="Times New Roman"/>
          <w:b w:val="false"/>
          <w:i w:val="false"/>
          <w:color w:val="000000"/>
          <w:sz w:val="28"/>
        </w:rPr>
        <w:t>статье 491</w:t>
      </w:r>
      <w:r>
        <w:br/>
      </w:r>
      <w:r>
        <w:rPr>
          <w:rFonts w:ascii="Times New Roman"/>
          <w:b w:val="false"/>
          <w:i w:val="false"/>
          <w:color w:val="000000"/>
          <w:sz w:val="28"/>
        </w:rPr>
        <w:t>Кодекса Республики Казахстан "Об административных правонарушениях",</w:t>
      </w:r>
      <w:r>
        <w:br/>
      </w:r>
      <w:r>
        <w:rPr>
          <w:rFonts w:ascii="Times New Roman"/>
          <w:b w:val="false"/>
          <w:i w:val="false"/>
          <w:color w:val="000000"/>
          <w:sz w:val="28"/>
        </w:rPr>
        <w:t>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w:t>
      </w:r>
      <w:r>
        <w:br/>
      </w:r>
      <w:r>
        <w:rPr>
          <w:rFonts w:ascii="Times New Roman"/>
          <w:b w:val="false"/>
          <w:i w:val="false"/>
          <w:color w:val="000000"/>
          <w:sz w:val="28"/>
        </w:rPr>
        <w:t>тайну, содержащихся в информационных системах.</w:t>
      </w:r>
      <w:r>
        <w:br/>
      </w:r>
      <w:r>
        <w:rPr>
          <w:rFonts w:ascii="Times New Roman"/>
          <w:b w:val="false"/>
          <w:i w:val="false"/>
          <w:color w:val="000000"/>
          <w:sz w:val="28"/>
        </w:rPr>
        <w:t>Подпись заявителей ______________ ________ "___" __________20___года</w:t>
      </w:r>
      <w:r>
        <w:br/>
      </w:r>
      <w:r>
        <w:rPr>
          <w:rFonts w:ascii="Times New Roman"/>
          <w:b w:val="false"/>
          <w:i w:val="false"/>
          <w:color w:val="000000"/>
          <w:sz w:val="28"/>
        </w:rPr>
        <w:t>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w:t>
      </w:r>
      <w:r>
        <w:br/>
      </w:r>
      <w:r>
        <w:rPr>
          <w:rFonts w:ascii="Times New Roman"/>
          <w:b w:val="false"/>
          <w:i w:val="false"/>
          <w:color w:val="000000"/>
          <w:sz w:val="28"/>
        </w:rPr>
        <w:t>фамилия должностного лица, принявшего заявление)</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 – для МИО</w:t>
      </w:r>
      <w:r>
        <w:br/>
      </w:r>
      <w:r>
        <w:rPr>
          <w:rFonts w:ascii="Times New Roman"/>
          <w:b w:val="false"/>
          <w:i w:val="false"/>
          <w:color w:val="000000"/>
          <w:sz w:val="28"/>
        </w:rPr>
        <w:t>"____" ________20__ года принято на рассмотрение заявление об усыновлении</w:t>
      </w:r>
      <w:r>
        <w:br/>
      </w:r>
      <w:r>
        <w:rPr>
          <w:rFonts w:ascii="Times New Roman"/>
          <w:b w:val="false"/>
          <w:i w:val="false"/>
          <w:color w:val="000000"/>
          <w:sz w:val="28"/>
        </w:rPr>
        <w:t>(удочерении) ребенка.</w:t>
      </w:r>
      <w:r>
        <w:br/>
      </w:r>
      <w:r>
        <w:rPr>
          <w:rFonts w:ascii="Times New Roman"/>
          <w:b w:val="false"/>
          <w:i w:val="false"/>
          <w:color w:val="000000"/>
          <w:sz w:val="28"/>
        </w:rPr>
        <w:t>Результаты рассмотрения будут сообщены "____" ___________ 20__ года</w:t>
      </w:r>
      <w:r>
        <w:br/>
      </w:r>
      <w:r>
        <w:rPr>
          <w:rFonts w:ascii="Times New Roman"/>
          <w:b w:val="false"/>
          <w:i w:val="false"/>
          <w:color w:val="000000"/>
          <w:sz w:val="28"/>
        </w:rPr>
        <w:t>Специалист 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13</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w:t>
            </w:r>
            <w:r>
              <w:br/>
            </w:r>
            <w:r>
              <w:rPr>
                <w:rFonts w:ascii="Times New Roman"/>
                <w:b w:val="false"/>
                <w:i w:val="false"/>
                <w:color w:val="000000"/>
                <w:sz w:val="20"/>
              </w:rPr>
              <w:t>внесения изменений,</w:t>
            </w:r>
            <w:r>
              <w:br/>
            </w:r>
            <w:r>
              <w:rPr>
                <w:rFonts w:ascii="Times New Roman"/>
                <w:b w:val="false"/>
                <w:i w:val="false"/>
                <w:color w:val="000000"/>
                <w:sz w:val="20"/>
              </w:rPr>
              <w:t>восстановления, аннулирования записей</w:t>
            </w:r>
            <w:r>
              <w:br/>
            </w:r>
            <w:r>
              <w:rPr>
                <w:rFonts w:ascii="Times New Roman"/>
                <w:b w:val="false"/>
                <w:i w:val="false"/>
                <w:color w:val="000000"/>
                <w:sz w:val="20"/>
              </w:rPr>
              <w:t>актов 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"Регистрация заключения брака (супружества), в том числе внесение изменений, дополнений и исправлений в записи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 и Алматы, Шымкент, районов и городов областного значения (далее - услугодатель)</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сел,сельских округов;</w:t>
            </w:r>
            <w:r>
              <w:br/>
            </w:r>
            <w:r>
              <w:rPr>
                <w:rFonts w:ascii="Times New Roman"/>
                <w:b w:val="false"/>
                <w:i w:val="false"/>
                <w:color w:val="000000"/>
                <w:sz w:val="20"/>
              </w:rPr>
              <w:t>
3)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момента сдачи пакета документов услугодателю регистрация заключения брака (супружества) производится по истечении месяца со дня подачи заявления услугодателю желающими вступить в брак (супружество) (день приема не входит в срок оказания государственной услуги);</w:t>
            </w:r>
            <w:r>
              <w:br/>
            </w:r>
            <w:r>
              <w:rPr>
                <w:rFonts w:ascii="Times New Roman"/>
                <w:b w:val="false"/>
                <w:i w:val="false"/>
                <w:color w:val="000000"/>
                <w:sz w:val="20"/>
              </w:rPr>
              <w:t>
по совместному заявлению лиц, вступающих в брак (супружество), при наличии уважительных причин (беременности, рождении ребенка, непосредственной угрозы жизни одной из сторон и других особых обстоятельств), подтвержденных соответствующими документами (справка врачебно-квалификационной комиссии о беременности, справка о состоянии здоровья, справки, подтверждающие другие особые обстоятельства), услугодатель по месту государственной регистрации заключения брака (супружества) назначает заключение брака (супружества) до истечения месяца либо увеличивает этот срок, но не более чем на месяц на основании письменного заявления услугополучателей в день подачи заявления;</w:t>
            </w:r>
            <w:r>
              <w:br/>
            </w:r>
            <w:r>
              <w:rPr>
                <w:rFonts w:ascii="Times New Roman"/>
                <w:b w:val="false"/>
                <w:i w:val="false"/>
                <w:color w:val="000000"/>
                <w:sz w:val="20"/>
              </w:rPr>
              <w:t>
при наличии особых обстоятельств (беременности, рождения ребенка, непосредственной опасности для жизни одной из сторон и других особых обстоятельств) государственная регистрация заключения брака (супружества) по желанию лиц, вступающих в брак (супружество) производится в день подачи заявления с обязательным указанием причины и подтверждающих документов;</w:t>
            </w:r>
            <w:r>
              <w:br/>
            </w:r>
            <w:r>
              <w:rPr>
                <w:rFonts w:ascii="Times New Roman"/>
                <w:b w:val="false"/>
                <w:i w:val="false"/>
                <w:color w:val="000000"/>
                <w:sz w:val="20"/>
              </w:rPr>
              <w:t>
внесение изменений, дополнений и исправлений в запись акта гражданского состояния - 5 (пять)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о государственной регистрации заключения брака (супружества), повторное свидетельство о заключении брака (супружества) с внесенными изменениями, дополнениями и исправлениями;</w:t>
            </w:r>
            <w:r>
              <w:br/>
            </w:r>
            <w:r>
              <w:rPr>
                <w:rFonts w:ascii="Times New Roman"/>
                <w:b w:val="false"/>
                <w:i w:val="false"/>
                <w:color w:val="000000"/>
                <w:sz w:val="20"/>
              </w:rPr>
              <w:t>
2) мотивированный ответ об отказе в оказании государственной услуги.</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заключении брака (супружества), мотивированный отказ при подаче заявления через портал.</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за регистрацию заключения брака - 1 (один) МРП;</w:t>
            </w:r>
            <w:r>
              <w:br/>
            </w:r>
            <w:r>
              <w:rPr>
                <w:rFonts w:ascii="Times New Roman"/>
                <w:b w:val="false"/>
                <w:i w:val="false"/>
                <w:color w:val="000000"/>
                <w:sz w:val="20"/>
              </w:rPr>
              <w:t>
2) за выдачу свидетельства в связи с изменением, дополнением, исправлением и восстановлением записи акта о заключении брака (супружества) – 0,5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кроме выходных и праздничных дней.</w:t>
            </w:r>
            <w:r>
              <w:br/>
            </w:r>
            <w:r>
              <w:rPr>
                <w:rFonts w:ascii="Times New Roman"/>
                <w:b w:val="false"/>
                <w:i w:val="false"/>
                <w:color w:val="000000"/>
                <w:sz w:val="20"/>
              </w:rPr>
              <w:t>
Прием заявления и выдача результата оказания государственной услуги у услугодателя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обращении к услугодателю:</w:t>
            </w:r>
            <w:r>
              <w:br/>
            </w:r>
            <w:r>
              <w:rPr>
                <w:rFonts w:ascii="Times New Roman"/>
                <w:b w:val="false"/>
                <w:i w:val="false"/>
                <w:color w:val="000000"/>
                <w:sz w:val="20"/>
              </w:rPr>
              <w:t xml:space="preserve">
1) заявление о заключении брака (супружества) по форме согласно </w:t>
            </w:r>
            <w:r>
              <w:rPr>
                <w:rFonts w:ascii="Times New Roman"/>
                <w:b w:val="false"/>
                <w:i w:val="false"/>
                <w:color w:val="000000"/>
                <w:sz w:val="20"/>
              </w:rPr>
              <w:t>приложению 14</w:t>
            </w:r>
            <w:r>
              <w:rPr>
                <w:rFonts w:ascii="Times New Roman"/>
                <w:b w:val="false"/>
                <w:i w:val="false"/>
                <w:color w:val="000000"/>
                <w:sz w:val="20"/>
              </w:rPr>
              <w:t xml:space="preserve"> к настоящим Правилам;</w:t>
            </w:r>
            <w:r>
              <w:br/>
            </w:r>
            <w:r>
              <w:rPr>
                <w:rFonts w:ascii="Times New Roman"/>
                <w:b w:val="false"/>
                <w:i w:val="false"/>
                <w:color w:val="000000"/>
                <w:sz w:val="20"/>
              </w:rPr>
              <w:t>
2) документ, удостоверяющий личность услугополучателей (для идентификации личности);</w:t>
            </w:r>
            <w:r>
              <w:br/>
            </w:r>
            <w:r>
              <w:rPr>
                <w:rFonts w:ascii="Times New Roman"/>
                <w:b w:val="false"/>
                <w:i w:val="false"/>
                <w:color w:val="000000"/>
                <w:sz w:val="20"/>
              </w:rPr>
              <w:t>
3) документ, подтверждающий уплату в бюджет государственной пошлины;</w:t>
            </w:r>
            <w:r>
              <w:br/>
            </w:r>
            <w:r>
              <w:rPr>
                <w:rFonts w:ascii="Times New Roman"/>
                <w:b w:val="false"/>
                <w:i w:val="false"/>
                <w:color w:val="000000"/>
                <w:sz w:val="20"/>
              </w:rPr>
              <w:t>
Иностранцы, лица без гражданства дополнительно представляют:</w:t>
            </w:r>
            <w:r>
              <w:br/>
            </w:r>
            <w:r>
              <w:rPr>
                <w:rFonts w:ascii="Times New Roman"/>
                <w:b w:val="false"/>
                <w:i w:val="false"/>
                <w:color w:val="000000"/>
                <w:sz w:val="20"/>
              </w:rPr>
              <w:t>
- справку о брачной правоспособности (апостилированная/легализованная, с переводом на русский или государственный язык);</w:t>
            </w:r>
            <w:r>
              <w:br/>
            </w:r>
            <w:r>
              <w:rPr>
                <w:rFonts w:ascii="Times New Roman"/>
                <w:b w:val="false"/>
                <w:i w:val="false"/>
                <w:color w:val="000000"/>
                <w:sz w:val="20"/>
              </w:rPr>
              <w:t>
- Иностранец, постоянно проживающий в Республике Казахстан, предъявляет вид на жительство иностранца в Республике Казахстан;</w:t>
            </w:r>
            <w:r>
              <w:br/>
            </w:r>
            <w:r>
              <w:rPr>
                <w:rFonts w:ascii="Times New Roman"/>
                <w:b w:val="false"/>
                <w:i w:val="false"/>
                <w:color w:val="000000"/>
                <w:sz w:val="20"/>
              </w:rPr>
              <w:t>
- Лицо без гражданства, постоянно проживающее в Республике Казахстан, предъявляет удостоверение лица без гражданства с отметкой органов внутренних дел Республики Казахстан о регистрации по месту жительства;</w:t>
            </w:r>
            <w:r>
              <w:br/>
            </w:r>
            <w:r>
              <w:rPr>
                <w:rFonts w:ascii="Times New Roman"/>
                <w:b w:val="false"/>
                <w:i w:val="false"/>
                <w:color w:val="000000"/>
                <w:sz w:val="20"/>
              </w:rPr>
              <w:t>
- Иностранец или лицо без гражданства, временно пребывающее в Республике Казахстан, предъявляет документ, удостоверяющий его личность, выданный компетентными органами страны, гражданином, которого является иностранец или государства постоянного проживания лица без гражданства и нотариально засвидетельствованный перевод их текста на казахском или русском языке.</w:t>
            </w:r>
            <w:r>
              <w:br/>
            </w:r>
            <w:r>
              <w:rPr>
                <w:rFonts w:ascii="Times New Roman"/>
                <w:b w:val="false"/>
                <w:i w:val="false"/>
                <w:color w:val="000000"/>
                <w:sz w:val="20"/>
              </w:rPr>
              <w:t>
Верность перевода текста документов, удостоверяющих личность иностранца, лица без гражданства, может быть засвидетельствована в дипломатическом представительстве или консульском учреждении либо во внешнеполитическом ведомстве государства, гражданином которого является иностранец, или государства постоянного проживания лица без гражданства.</w:t>
            </w:r>
            <w:r>
              <w:br/>
            </w:r>
            <w:r>
              <w:rPr>
                <w:rFonts w:ascii="Times New Roman"/>
                <w:b w:val="false"/>
                <w:i w:val="false"/>
                <w:color w:val="000000"/>
                <w:sz w:val="20"/>
              </w:rPr>
              <w:t>
Наряду с предъявлением документов, удостоверяющих личность, представляют нотариально засвидетельствованный перевод их текста на государственном или русском языке.</w:t>
            </w:r>
            <w:r>
              <w:br/>
            </w:r>
            <w:r>
              <w:rPr>
                <w:rFonts w:ascii="Times New Roman"/>
                <w:b w:val="false"/>
                <w:i w:val="false"/>
                <w:color w:val="000000"/>
                <w:sz w:val="20"/>
              </w:rPr>
              <w:t>
В случае необходимости – разрешение на брак (супружество) от компетентного органа государства, гражданином которого он является.</w:t>
            </w:r>
            <w:r>
              <w:br/>
            </w:r>
            <w:r>
              <w:rPr>
                <w:rFonts w:ascii="Times New Roman"/>
                <w:b w:val="false"/>
                <w:i w:val="false"/>
                <w:color w:val="000000"/>
                <w:sz w:val="20"/>
              </w:rPr>
              <w:t>
При необходимости сокращения или продления срока регистрации брака (супружества) установленного законодательством дополнительно представляется документ, подтверждающий основания сокращения срока: справка врачебно-квалификационной комиссии о беременности, справка о состоянии здоровья, справки, подтверждающие другие особые обстоятельства.</w:t>
            </w:r>
            <w:r>
              <w:br/>
            </w:r>
            <w:r>
              <w:rPr>
                <w:rFonts w:ascii="Times New Roman"/>
                <w:b w:val="false"/>
                <w:i w:val="false"/>
                <w:color w:val="000000"/>
                <w:sz w:val="20"/>
              </w:rPr>
              <w:t xml:space="preserve">
При необходимости снижения брачного (супружеского) возраста, установленного законодательством, дополнительно представляется: </w:t>
            </w:r>
            <w:r>
              <w:br/>
            </w:r>
            <w:r>
              <w:rPr>
                <w:rFonts w:ascii="Times New Roman"/>
                <w:b w:val="false"/>
                <w:i w:val="false"/>
                <w:color w:val="000000"/>
                <w:sz w:val="20"/>
              </w:rPr>
              <w:t xml:space="preserve">
1) заявление о снижении брачного (супружеского) возраста по форме согласно </w:t>
            </w:r>
            <w:r>
              <w:rPr>
                <w:rFonts w:ascii="Times New Roman"/>
                <w:b w:val="false"/>
                <w:i w:val="false"/>
                <w:color w:val="000000"/>
                <w:sz w:val="20"/>
              </w:rPr>
              <w:t>приложению 16</w:t>
            </w:r>
            <w:r>
              <w:rPr>
                <w:rFonts w:ascii="Times New Roman"/>
                <w:b w:val="false"/>
                <w:i w:val="false"/>
                <w:color w:val="000000"/>
                <w:sz w:val="20"/>
              </w:rPr>
              <w:t xml:space="preserve"> к Правилам;</w:t>
            </w:r>
            <w:r>
              <w:br/>
            </w:r>
            <w:r>
              <w:rPr>
                <w:rFonts w:ascii="Times New Roman"/>
                <w:b w:val="false"/>
                <w:i w:val="false"/>
                <w:color w:val="000000"/>
                <w:sz w:val="20"/>
              </w:rPr>
              <w:t>
2) документы, подтверждающие необходимость снижения установленного брачного возраста: справка врачебно-квалификационной комиссии о беременности или сведения о государственной регистрации рождения общего ребенка;</w:t>
            </w:r>
            <w:r>
              <w:br/>
            </w:r>
            <w:r>
              <w:rPr>
                <w:rFonts w:ascii="Times New Roman"/>
                <w:b w:val="false"/>
                <w:i w:val="false"/>
                <w:color w:val="000000"/>
                <w:sz w:val="20"/>
              </w:rPr>
              <w:t>
3) согласие законных представителей лиц, вступающих в брак (супружество) не достигших брачного возраста;</w:t>
            </w:r>
            <w:r>
              <w:br/>
            </w:r>
            <w:r>
              <w:rPr>
                <w:rFonts w:ascii="Times New Roman"/>
                <w:b w:val="false"/>
                <w:i w:val="false"/>
                <w:color w:val="000000"/>
                <w:sz w:val="20"/>
              </w:rPr>
              <w:t>
4) сведения о документах, подтверждающих полномочия законных представителей.</w:t>
            </w:r>
            <w:r>
              <w:br/>
            </w:r>
            <w:r>
              <w:rPr>
                <w:rFonts w:ascii="Times New Roman"/>
                <w:b w:val="false"/>
                <w:i w:val="false"/>
                <w:color w:val="000000"/>
                <w:sz w:val="20"/>
              </w:rPr>
              <w:t>
При наличии предшествующих браков (супружеств) предоставляются сведения о расторжении брака (супружества) или смерти супруга (супруги) для проверки данных.</w:t>
            </w:r>
            <w:r>
              <w:br/>
            </w:r>
            <w:r>
              <w:rPr>
                <w:rFonts w:ascii="Times New Roman"/>
                <w:b w:val="false"/>
                <w:i w:val="false"/>
                <w:color w:val="000000"/>
                <w:sz w:val="20"/>
              </w:rPr>
              <w:t>
При регистрации актов гражданского состояния за пределами РК предоставляются копии (апостилированная/легализованная, с нотариально заверенным переводом на казахкий или русский язык) соответствующих свидетельств о государственной регистрации акта гражданского состояния (оригиналы для сверки).</w:t>
            </w:r>
            <w:r>
              <w:br/>
            </w:r>
            <w:r>
              <w:rPr>
                <w:rFonts w:ascii="Times New Roman"/>
                <w:b w:val="false"/>
                <w:i w:val="false"/>
                <w:color w:val="000000"/>
                <w:sz w:val="20"/>
              </w:rPr>
              <w:t>
На портал:</w:t>
            </w:r>
            <w:r>
              <w:br/>
            </w:r>
            <w:r>
              <w:rPr>
                <w:rFonts w:ascii="Times New Roman"/>
                <w:b w:val="false"/>
                <w:i w:val="false"/>
                <w:color w:val="000000"/>
                <w:sz w:val="20"/>
              </w:rPr>
              <w:t>
Электронное заявление, удостоверенный ЭЦП услугополучателей, обоих лиц, вступающих в брак.</w:t>
            </w:r>
            <w:r>
              <w:br/>
            </w:r>
            <w:r>
              <w:rPr>
                <w:rFonts w:ascii="Times New Roman"/>
                <w:b w:val="false"/>
                <w:i w:val="false"/>
                <w:color w:val="000000"/>
                <w:sz w:val="20"/>
              </w:rPr>
              <w:t>
При регистрации второго и последующих браков (супружества) представляются сведения о расторжении брака (супружества) или смерти супруга (супруги) для проверки данных.</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заключении брака (супружестве):</w:t>
            </w:r>
            <w:r>
              <w:br/>
            </w:r>
            <w:r>
              <w:rPr>
                <w:rFonts w:ascii="Times New Roman"/>
                <w:b w:val="false"/>
                <w:i w:val="false"/>
                <w:color w:val="000000"/>
                <w:sz w:val="20"/>
              </w:rPr>
              <w:t xml:space="preserve">
1) заявление о внесении изменений, дополнений и исправлений по форме согласно </w:t>
            </w:r>
            <w:r>
              <w:rPr>
                <w:rFonts w:ascii="Times New Roman"/>
                <w:b w:val="false"/>
                <w:i w:val="false"/>
                <w:color w:val="000000"/>
                <w:sz w:val="20"/>
              </w:rPr>
              <w:t>приложению 24</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оригинал свидетельства о государственной регистрации акта гражданского состояния, которое подлежит обмену в связи с внесением изменения, дополнения и исправления в запись акта гражданского состояния, в случае утери оригинала свидетельства указать о его утере и сведения о регистрации акта гражданского состояния;</w:t>
            </w:r>
            <w:r>
              <w:br/>
            </w:r>
            <w:r>
              <w:rPr>
                <w:rFonts w:ascii="Times New Roman"/>
                <w:b w:val="false"/>
                <w:i w:val="false"/>
                <w:color w:val="000000"/>
                <w:sz w:val="20"/>
              </w:rPr>
              <w:t>
4) документ, подтверждающий наличие основания для внесения изменения, дополнения и исправления в запись акта гражданского состояния;</w:t>
            </w:r>
            <w:r>
              <w:br/>
            </w:r>
            <w:r>
              <w:rPr>
                <w:rFonts w:ascii="Times New Roman"/>
                <w:b w:val="false"/>
                <w:i w:val="false"/>
                <w:color w:val="000000"/>
                <w:sz w:val="20"/>
              </w:rPr>
              <w:t>
5) нотариально удостоверенная доверенность, в случае обращения представителя услугополучателя.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случае подачи заявления:</w:t>
            </w:r>
            <w:r>
              <w:br/>
            </w:r>
            <w:r>
              <w:rPr>
                <w:rFonts w:ascii="Times New Roman"/>
                <w:b w:val="false"/>
                <w:i w:val="false"/>
                <w:color w:val="000000"/>
                <w:sz w:val="20"/>
              </w:rPr>
              <w:t xml:space="preserve">
1) лицами одного пола; </w:t>
            </w:r>
            <w:r>
              <w:br/>
            </w:r>
            <w:r>
              <w:rPr>
                <w:rFonts w:ascii="Times New Roman"/>
                <w:b w:val="false"/>
                <w:i w:val="false"/>
                <w:color w:val="000000"/>
                <w:sz w:val="20"/>
              </w:rPr>
              <w:t>
2) лицами из которых хотя бы одно лицо уже состоит в другом зарегистрированном браке (супружестве);</w:t>
            </w:r>
            <w:r>
              <w:br/>
            </w:r>
            <w:r>
              <w:rPr>
                <w:rFonts w:ascii="Times New Roman"/>
                <w:b w:val="false"/>
                <w:i w:val="false"/>
                <w:color w:val="000000"/>
                <w:sz w:val="20"/>
              </w:rPr>
              <w:t>
3) между близкими родственниками;</w:t>
            </w:r>
            <w:r>
              <w:br/>
            </w:r>
            <w:r>
              <w:rPr>
                <w:rFonts w:ascii="Times New Roman"/>
                <w:b w:val="false"/>
                <w:i w:val="false"/>
                <w:color w:val="000000"/>
                <w:sz w:val="20"/>
              </w:rPr>
              <w:t>
4) между усыновителями и усыновленными, детьми усыновителей и усыновленными детьми;</w:t>
            </w:r>
            <w:r>
              <w:br/>
            </w:r>
            <w:r>
              <w:rPr>
                <w:rFonts w:ascii="Times New Roman"/>
                <w:b w:val="false"/>
                <w:i w:val="false"/>
                <w:color w:val="000000"/>
                <w:sz w:val="20"/>
              </w:rPr>
              <w:t>
5) лицами, хотя бы одно из которых признано недееспособным вследствие психического заболевания или слабоумия по решению суда, вступившему в законную силу;</w:t>
            </w:r>
            <w:r>
              <w:br/>
            </w:r>
            <w:r>
              <w:rPr>
                <w:rFonts w:ascii="Times New Roman"/>
                <w:b w:val="false"/>
                <w:i w:val="false"/>
                <w:color w:val="000000"/>
                <w:sz w:val="20"/>
              </w:rPr>
              <w:t>
6) через представителя;</w:t>
            </w:r>
            <w:r>
              <w:br/>
            </w:r>
            <w:r>
              <w:rPr>
                <w:rFonts w:ascii="Times New Roman"/>
                <w:b w:val="false"/>
                <w:i w:val="false"/>
                <w:color w:val="000000"/>
                <w:sz w:val="20"/>
              </w:rPr>
              <w:t>
7) в случае установления факта предоставления заведомо ложных сведений;</w:t>
            </w:r>
            <w:r>
              <w:br/>
            </w:r>
            <w:r>
              <w:rPr>
                <w:rFonts w:ascii="Times New Roman"/>
                <w:b w:val="false"/>
                <w:i w:val="false"/>
                <w:color w:val="000000"/>
                <w:sz w:val="20"/>
              </w:rPr>
              <w:t>
8) если регистрирующий орган располагает доказательствами, подтверждающими наличие обстоятельств, препятствующих заключению брака (супружества);</w:t>
            </w:r>
            <w:r>
              <w:br/>
            </w:r>
            <w:r>
              <w:rPr>
                <w:rFonts w:ascii="Times New Roman"/>
                <w:b w:val="false"/>
                <w:i w:val="false"/>
                <w:color w:val="000000"/>
                <w:sz w:val="20"/>
              </w:rPr>
              <w:t>
9)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10)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14</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Заявление принято "___"_________20___ года</w:t>
            </w:r>
            <w:r>
              <w:br/>
            </w:r>
            <w:r>
              <w:rPr>
                <w:rFonts w:ascii="Times New Roman"/>
                <w:b w:val="false"/>
                <w:i w:val="false"/>
                <w:color w:val="000000"/>
                <w:sz w:val="20"/>
              </w:rPr>
              <w:t>и зарегистрировано</w:t>
            </w:r>
            <w:r>
              <w:br/>
            </w:r>
            <w:r>
              <w:rPr>
                <w:rFonts w:ascii="Times New Roman"/>
                <w:b w:val="false"/>
                <w:i w:val="false"/>
                <w:color w:val="000000"/>
                <w:sz w:val="20"/>
              </w:rPr>
              <w:t>в журнале за № __________________________</w:t>
            </w:r>
            <w:r>
              <w:br/>
            </w:r>
            <w:r>
              <w:rPr>
                <w:rFonts w:ascii="Times New Roman"/>
                <w:b w:val="false"/>
                <w:i w:val="false"/>
                <w:color w:val="000000"/>
                <w:sz w:val="20"/>
              </w:rPr>
              <w:t>Регистрация заключения брака</w:t>
            </w:r>
            <w:r>
              <w:br/>
            </w:r>
            <w:r>
              <w:rPr>
                <w:rFonts w:ascii="Times New Roman"/>
                <w:b w:val="false"/>
                <w:i w:val="false"/>
                <w:color w:val="000000"/>
                <w:sz w:val="20"/>
              </w:rPr>
              <w:t>(супружества) назначена</w:t>
            </w:r>
            <w:r>
              <w:br/>
            </w:r>
            <w:r>
              <w:rPr>
                <w:rFonts w:ascii="Times New Roman"/>
                <w:b w:val="false"/>
                <w:i w:val="false"/>
                <w:color w:val="000000"/>
                <w:sz w:val="20"/>
              </w:rPr>
              <w:t>на "____" ____________ 20__ года</w:t>
            </w:r>
            <w:r>
              <w:br/>
            </w:r>
            <w:r>
              <w:rPr>
                <w:rFonts w:ascii="Times New Roman"/>
                <w:b w:val="false"/>
                <w:i w:val="false"/>
                <w:color w:val="000000"/>
                <w:sz w:val="20"/>
              </w:rPr>
              <w:t>Подпись должностного лица ____________</w:t>
            </w:r>
          </w:p>
        </w:tc>
      </w:tr>
    </w:tbl>
    <w:bookmarkStart w:name="z399" w:id="369"/>
    <w:p>
      <w:pPr>
        <w:spacing w:after="0"/>
        <w:ind w:left="0"/>
        <w:jc w:val="left"/>
      </w:pPr>
      <w:r>
        <w:rPr>
          <w:rFonts w:ascii="Times New Roman"/>
          <w:b/>
          <w:i w:val="false"/>
          <w:color w:val="000000"/>
        </w:rPr>
        <w:t xml:space="preserve"> Заявление о вступлении в брак (супружество)</w:t>
      </w:r>
    </w:p>
    <w:bookmarkEnd w:id="369"/>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59"/>
        <w:gridCol w:w="2616"/>
        <w:gridCol w:w="4312"/>
        <w:gridCol w:w="4313"/>
      </w:tblGrid>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Отчество (если указано в документах, удостоверяющих личность)</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 возраст</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года</w:t>
            </w:r>
            <w:r>
              <w:br/>
            </w:r>
            <w:r>
              <w:rPr>
                <w:rFonts w:ascii="Times New Roman"/>
                <w:b w:val="false"/>
                <w:i w:val="false"/>
                <w:color w:val="000000"/>
                <w:sz w:val="20"/>
              </w:rPr>
              <w:t>
исполнилось ___ лет</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года</w:t>
            </w:r>
            <w:r>
              <w:br/>
            </w:r>
            <w:r>
              <w:rPr>
                <w:rFonts w:ascii="Times New Roman"/>
                <w:b w:val="false"/>
                <w:i w:val="false"/>
                <w:color w:val="000000"/>
                <w:sz w:val="20"/>
              </w:rPr>
              <w:t>
исполнилось ___ лет</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Гражданство</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рождения (город, селение, район, область, край, республика)</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и кем работает (если не работает, то указать источник существования)</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Семейное положение:</w:t>
            </w:r>
            <w:r>
              <w:br/>
            </w:r>
            <w:r>
              <w:rPr>
                <w:rFonts w:ascii="Times New Roman"/>
                <w:b w:val="false"/>
                <w:i w:val="false"/>
                <w:color w:val="000000"/>
                <w:sz w:val="20"/>
              </w:rPr>
              <w:t>
в браке не состоял (ла),</w:t>
            </w:r>
            <w:r>
              <w:br/>
            </w:r>
            <w:r>
              <w:rPr>
                <w:rFonts w:ascii="Times New Roman"/>
                <w:b w:val="false"/>
                <w:i w:val="false"/>
                <w:color w:val="000000"/>
                <w:sz w:val="20"/>
              </w:rPr>
              <w:t>
вдовец (вдова),</w:t>
            </w:r>
            <w:r>
              <w:br/>
            </w:r>
            <w:r>
              <w:rPr>
                <w:rFonts w:ascii="Times New Roman"/>
                <w:b w:val="false"/>
                <w:i w:val="false"/>
                <w:color w:val="000000"/>
                <w:sz w:val="20"/>
              </w:rPr>
              <w:t>
разведен (а)</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об общих детях</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постоянного жительства</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какого года</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какой по счету брак вступает</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документа, удостоверяющего личность (номер, когда и кем выдан)</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59"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26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 (при наличии)</w:t>
            </w:r>
          </w:p>
        </w:tc>
        <w:tc>
          <w:tcPr>
            <w:tcW w:w="431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31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Препятствий к заключению брака (супружества) не имеется.</w:t>
      </w:r>
      <w:r>
        <w:br/>
      </w:r>
      <w:r>
        <w:rPr>
          <w:rFonts w:ascii="Times New Roman"/>
          <w:b w:val="false"/>
          <w:i w:val="false"/>
          <w:color w:val="000000"/>
          <w:sz w:val="28"/>
        </w:rPr>
        <w:t>После регистрации брака (супружества) желаем носить фамилии и осведомлены о необходимости обмена документов,</w:t>
      </w:r>
      <w:r>
        <w:br/>
      </w:r>
      <w:r>
        <w:rPr>
          <w:rFonts w:ascii="Times New Roman"/>
          <w:b w:val="false"/>
          <w:i w:val="false"/>
          <w:color w:val="000000"/>
          <w:sz w:val="28"/>
        </w:rPr>
        <w:t>удостоверяющих личность в течении месяца</w:t>
      </w:r>
      <w:r>
        <w:br/>
      </w:r>
      <w:r>
        <w:rPr>
          <w:rFonts w:ascii="Times New Roman"/>
          <w:b w:val="false"/>
          <w:i w:val="false"/>
          <w:color w:val="000000"/>
          <w:sz w:val="28"/>
        </w:rPr>
        <w:t>(для лиц, желающих изменить фамилию)</w:t>
      </w:r>
      <w:r>
        <w:br/>
      </w:r>
      <w:r>
        <w:rPr>
          <w:rFonts w:ascii="Times New Roman"/>
          <w:b w:val="false"/>
          <w:i w:val="false"/>
          <w:color w:val="000000"/>
          <w:sz w:val="28"/>
        </w:rPr>
        <w:t>супруг ___________________________________________________________</w:t>
      </w:r>
      <w:r>
        <w:br/>
      </w:r>
      <w:r>
        <w:rPr>
          <w:rFonts w:ascii="Times New Roman"/>
          <w:b w:val="false"/>
          <w:i w:val="false"/>
          <w:color w:val="000000"/>
          <w:sz w:val="28"/>
        </w:rPr>
        <w:t>супруга __________________________________________________________</w:t>
      </w:r>
      <w:r>
        <w:br/>
      </w:r>
      <w:r>
        <w:rPr>
          <w:rFonts w:ascii="Times New Roman"/>
          <w:b w:val="false"/>
          <w:i w:val="false"/>
          <w:color w:val="000000"/>
          <w:sz w:val="28"/>
        </w:rPr>
        <w:t>С условиями и порядком заключения брака (супружества) ознакомлены.</w:t>
      </w:r>
      <w:r>
        <w:br/>
      </w:r>
      <w:r>
        <w:rPr>
          <w:rFonts w:ascii="Times New Roman"/>
          <w:b w:val="false"/>
          <w:i w:val="false"/>
          <w:color w:val="000000"/>
          <w:sz w:val="28"/>
        </w:rPr>
        <w:t>Права и обязанности как будущих супругов и родителей разъяснены.</w:t>
      </w:r>
      <w:r>
        <w:br/>
      </w:r>
      <w:r>
        <w:rPr>
          <w:rFonts w:ascii="Times New Roman"/>
          <w:b w:val="false"/>
          <w:i w:val="false"/>
          <w:color w:val="000000"/>
          <w:sz w:val="28"/>
        </w:rPr>
        <w:t>Регистрацию брака (супружества) просим провести неторжественной/торжественной обстановке (нужное подчеркнуть).</w:t>
      </w:r>
      <w:r>
        <w:br/>
      </w:r>
      <w:r>
        <w:rPr>
          <w:rFonts w:ascii="Times New Roman"/>
          <w:b w:val="false"/>
          <w:i w:val="false"/>
          <w:color w:val="000000"/>
          <w:sz w:val="28"/>
        </w:rPr>
        <w:t xml:space="preserve">Мы предупреждены о том, что за сокрытие обстоятельств, препятствующих вступлению в брак, в соответствии со </w:t>
      </w:r>
      <w:r>
        <w:rPr>
          <w:rFonts w:ascii="Times New Roman"/>
          <w:b w:val="false"/>
          <w:i w:val="false"/>
          <w:color w:val="000000"/>
          <w:sz w:val="28"/>
        </w:rPr>
        <w:t>статье 491</w:t>
      </w:r>
      <w:r>
        <w:br/>
      </w:r>
      <w:r>
        <w:rPr>
          <w:rFonts w:ascii="Times New Roman"/>
          <w:b w:val="false"/>
          <w:i w:val="false"/>
          <w:color w:val="000000"/>
          <w:sz w:val="28"/>
        </w:rPr>
        <w:t>Кодекса Республики 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Согласны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Подписи лиц, вступающих в брак (супружество):</w:t>
      </w:r>
      <w:r>
        <w:br/>
      </w:r>
      <w:r>
        <w:rPr>
          <w:rFonts w:ascii="Times New Roman"/>
          <w:b w:val="false"/>
          <w:i w:val="false"/>
          <w:color w:val="000000"/>
          <w:sz w:val="28"/>
        </w:rPr>
        <w:t>Он ______________________________ (подпись и добрачная фамилия)</w:t>
      </w:r>
      <w:r>
        <w:br/>
      </w:r>
      <w:r>
        <w:rPr>
          <w:rFonts w:ascii="Times New Roman"/>
          <w:b w:val="false"/>
          <w:i w:val="false"/>
          <w:color w:val="000000"/>
          <w:sz w:val="28"/>
        </w:rPr>
        <w:t>Она _____________________________ (подпись и добрачная фамилия)</w:t>
      </w:r>
      <w:r>
        <w:br/>
      </w:r>
      <w:r>
        <w:rPr>
          <w:rFonts w:ascii="Times New Roman"/>
          <w:b w:val="false"/>
          <w:i w:val="false"/>
          <w:color w:val="000000"/>
          <w:sz w:val="28"/>
        </w:rPr>
        <w:t>Дата подачи заявления "___" __________20___года</w:t>
      </w:r>
      <w:r>
        <w:br/>
      </w:r>
      <w:r>
        <w:rPr>
          <w:rFonts w:ascii="Times New Roman"/>
          <w:b w:val="false"/>
          <w:i w:val="false"/>
          <w:color w:val="000000"/>
          <w:sz w:val="28"/>
        </w:rPr>
        <w:t>Просим продлить/сократить срок государственной регистрации брака  (супружества) и назначить</w:t>
      </w:r>
      <w:r>
        <w:br/>
      </w:r>
      <w:r>
        <w:rPr>
          <w:rFonts w:ascii="Times New Roman"/>
          <w:b w:val="false"/>
          <w:i w:val="false"/>
          <w:color w:val="000000"/>
          <w:sz w:val="28"/>
        </w:rPr>
        <w:t>______________________________________________ (указать дату, подчеркнуть необходимое)</w:t>
      </w:r>
      <w:r>
        <w:br/>
      </w:r>
      <w:r>
        <w:rPr>
          <w:rFonts w:ascii="Times New Roman"/>
          <w:b w:val="false"/>
          <w:i w:val="false"/>
          <w:color w:val="000000"/>
          <w:sz w:val="28"/>
        </w:rPr>
        <w:t>Прилагаем следующие подтверждающие документы:_____________________________________</w:t>
      </w:r>
      <w:r>
        <w:br/>
      </w:r>
      <w:r>
        <w:rPr>
          <w:rFonts w:ascii="Times New Roman"/>
          <w:b w:val="false"/>
          <w:i w:val="false"/>
          <w:color w:val="000000"/>
          <w:sz w:val="28"/>
        </w:rPr>
        <w:t>__________________________________________________________________________________</w:t>
      </w:r>
      <w:r>
        <w:br/>
      </w:r>
      <w:r>
        <w:rPr>
          <w:rFonts w:ascii="Times New Roman"/>
          <w:b w:val="false"/>
          <w:i w:val="false"/>
          <w:color w:val="000000"/>
          <w:sz w:val="28"/>
        </w:rPr>
        <w:t>Он ______________________________(подпись)</w:t>
      </w:r>
      <w:r>
        <w:br/>
      </w:r>
      <w:r>
        <w:rPr>
          <w:rFonts w:ascii="Times New Roman"/>
          <w:b w:val="false"/>
          <w:i w:val="false"/>
          <w:color w:val="000000"/>
          <w:sz w:val="28"/>
        </w:rPr>
        <w:t>Она _____________________________(подпись)</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w:t>
      </w:r>
      <w:r>
        <w:br/>
      </w:r>
      <w:r>
        <w:rPr>
          <w:rFonts w:ascii="Times New Roman"/>
          <w:b w:val="false"/>
          <w:i w:val="false"/>
          <w:color w:val="000000"/>
          <w:sz w:val="28"/>
        </w:rPr>
        <w:t>принявшего заявление)</w:t>
      </w:r>
      <w:r>
        <w:br/>
      </w:r>
      <w:r>
        <w:rPr>
          <w:rFonts w:ascii="Times New Roman"/>
          <w:b w:val="false"/>
          <w:i w:val="false"/>
          <w:color w:val="000000"/>
          <w:sz w:val="28"/>
        </w:rPr>
        <w:t>№ по журналу ______________</w:t>
      </w:r>
      <w:r>
        <w:br/>
      </w:r>
      <w:r>
        <w:rPr>
          <w:rFonts w:ascii="Times New Roman"/>
          <w:b w:val="false"/>
          <w:i w:val="false"/>
          <w:color w:val="000000"/>
          <w:sz w:val="28"/>
        </w:rPr>
        <w:t>-------------------------------------------------------------------------------------------- (линия отрыва) для МИО</w:t>
      </w:r>
      <w:r>
        <w:br/>
      </w:r>
      <w:r>
        <w:rPr>
          <w:rFonts w:ascii="Times New Roman"/>
          <w:b w:val="false"/>
          <w:i w:val="false"/>
          <w:color w:val="000000"/>
          <w:sz w:val="28"/>
        </w:rPr>
        <w:t>"____" ________20__ года принято на рассмотрение заявление о заключении брака (супружества).</w:t>
      </w:r>
      <w:r>
        <w:br/>
      </w:r>
      <w:r>
        <w:rPr>
          <w:rFonts w:ascii="Times New Roman"/>
          <w:b w:val="false"/>
          <w:i w:val="false"/>
          <w:color w:val="000000"/>
          <w:sz w:val="28"/>
        </w:rPr>
        <w:t>Результаты рассмотрения будут сообщены "____" ___________ 20__ года</w:t>
      </w:r>
      <w:r>
        <w:br/>
      </w:r>
      <w:r>
        <w:rPr>
          <w:rFonts w:ascii="Times New Roman"/>
          <w:b w:val="false"/>
          <w:i w:val="false"/>
          <w:color w:val="000000"/>
          <w:sz w:val="28"/>
        </w:rPr>
        <w:t>Специалист 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15</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"___" ____________ 20___ года</w:t>
            </w:r>
          </w:p>
        </w:tc>
      </w:tr>
    </w:tbl>
    <w:bookmarkStart w:name="z402" w:id="370"/>
    <w:p>
      <w:pPr>
        <w:spacing w:after="0"/>
        <w:ind w:left="0"/>
        <w:jc w:val="left"/>
      </w:pPr>
      <w:r>
        <w:rPr>
          <w:rFonts w:ascii="Times New Roman"/>
          <w:b/>
          <w:i w:val="false"/>
          <w:color w:val="000000"/>
        </w:rPr>
        <w:t xml:space="preserve">                                                    Заключение о снижении брачного (супружеского) возраста либо об отказе</w:t>
      </w:r>
    </w:p>
    <w:bookmarkEnd w:id="370"/>
    <w:p>
      <w:pPr>
        <w:spacing w:after="0"/>
        <w:ind w:left="0"/>
        <w:jc w:val="both"/>
      </w:pPr>
      <w:r>
        <w:rPr>
          <w:rFonts w:ascii="Times New Roman"/>
          <w:b w:val="false"/>
          <w:i w:val="false"/>
          <w:color w:val="000000"/>
          <w:sz w:val="28"/>
        </w:rPr>
        <w:t>
      Регистрирующий орган __________________________________________________________________</w:t>
      </w:r>
      <w:r>
        <w:br/>
      </w:r>
      <w:r>
        <w:rPr>
          <w:rFonts w:ascii="Times New Roman"/>
          <w:b w:val="false"/>
          <w:i w:val="false"/>
          <w:color w:val="000000"/>
          <w:sz w:val="28"/>
        </w:rPr>
        <w:t xml:space="preserve">                                                                             (наименование района (города), области)</w:t>
      </w:r>
      <w:r>
        <w:br/>
      </w:r>
      <w:r>
        <w:rPr>
          <w:rFonts w:ascii="Times New Roman"/>
          <w:b w:val="false"/>
          <w:i w:val="false"/>
          <w:color w:val="000000"/>
          <w:sz w:val="28"/>
        </w:rPr>
        <w:t>рассмотрев заявление о снижении брачного (супружеского) возраста</w:t>
      </w:r>
      <w:r>
        <w:br/>
      </w:r>
      <w:r>
        <w:rPr>
          <w:rFonts w:ascii="Times New Roman"/>
          <w:b w:val="false"/>
          <w:i w:val="false"/>
          <w:color w:val="000000"/>
          <w:sz w:val="28"/>
        </w:rPr>
        <w:t>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О снижении брачного возраста на ________________________________________ (срок снижения)</w:t>
      </w:r>
      <w:r>
        <w:br/>
      </w:r>
      <w:r>
        <w:rPr>
          <w:rFonts w:ascii="Times New Roman"/>
          <w:b w:val="false"/>
          <w:i w:val="false"/>
          <w:color w:val="000000"/>
          <w:sz w:val="28"/>
        </w:rPr>
        <w:t>по причине, вызывающей необходимость снижения установленного брачного</w:t>
      </w:r>
      <w:r>
        <w:br/>
      </w:r>
      <w:r>
        <w:rPr>
          <w:rFonts w:ascii="Times New Roman"/>
          <w:b w:val="false"/>
          <w:i w:val="false"/>
          <w:color w:val="000000"/>
          <w:sz w:val="28"/>
        </w:rPr>
        <w:t>(супружеского) возраста: _________________________________________________</w:t>
      </w:r>
      <w:r>
        <w:br/>
      </w:r>
      <w:r>
        <w:rPr>
          <w:rFonts w:ascii="Times New Roman"/>
          <w:b w:val="false"/>
          <w:i w:val="false"/>
          <w:color w:val="000000"/>
          <w:sz w:val="28"/>
        </w:rPr>
        <w:t>и учитывая согласие вступающего (их) в брак (супружество) __________________</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 xml:space="preserve">                                   и приложенные к ходатайству документы:</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 xml:space="preserve">Согласно </w:t>
      </w:r>
      <w:r>
        <w:rPr>
          <w:rFonts w:ascii="Times New Roman"/>
          <w:b w:val="false"/>
          <w:i w:val="false"/>
          <w:color w:val="000000"/>
          <w:sz w:val="28"/>
        </w:rPr>
        <w:t>статье 10</w:t>
      </w:r>
      <w:r>
        <w:rPr>
          <w:rFonts w:ascii="Times New Roman"/>
          <w:b w:val="false"/>
          <w:i w:val="false"/>
          <w:color w:val="000000"/>
          <w:sz w:val="28"/>
        </w:rPr>
        <w:t xml:space="preserve"> Кодекса Республики Казахстан "О браке (супружестве) и семье"</w:t>
      </w:r>
    </w:p>
    <w:p>
      <w:pPr>
        <w:spacing w:after="0"/>
        <w:ind w:left="0"/>
        <w:jc w:val="both"/>
      </w:pPr>
      <w:r>
        <w:rPr>
          <w:rFonts w:ascii="Times New Roman"/>
          <w:b w:val="false"/>
          <w:i w:val="false"/>
          <w:color w:val="000000"/>
          <w:sz w:val="28"/>
        </w:rPr>
        <w:t xml:space="preserve">
      </w:t>
      </w:r>
      <w:r>
        <w:rPr>
          <w:rFonts w:ascii="Times New Roman"/>
          <w:b/>
          <w:i w:val="false"/>
          <w:color w:val="000000"/>
          <w:sz w:val="28"/>
        </w:rPr>
        <w:t>Полагаю:</w:t>
      </w:r>
    </w:p>
    <w:p>
      <w:pPr>
        <w:spacing w:after="0"/>
        <w:ind w:left="0"/>
        <w:jc w:val="both"/>
      </w:pPr>
      <w:r>
        <w:rPr>
          <w:rFonts w:ascii="Times New Roman"/>
          <w:b w:val="false"/>
          <w:i w:val="false"/>
          <w:color w:val="000000"/>
          <w:sz w:val="28"/>
        </w:rPr>
        <w:t>
      Возможным удовлетворить просьбу заявителя и снизить брачный (супружеский)  возраст либо отказать (нужное подчеркнуть):</w:t>
      </w:r>
      <w:r>
        <w:br/>
      </w:r>
      <w:r>
        <w:rPr>
          <w:rFonts w:ascii="Times New Roman"/>
          <w:b w:val="false"/>
          <w:i w:val="false"/>
          <w:color w:val="000000"/>
          <w:sz w:val="28"/>
        </w:rPr>
        <w:t>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Должностное лицо регистрирующего органа</w:t>
      </w:r>
      <w:r>
        <w:br/>
      </w:r>
      <w:r>
        <w:rPr>
          <w:rFonts w:ascii="Times New Roman"/>
          <w:b w:val="false"/>
          <w:i w:val="false"/>
          <w:color w:val="000000"/>
          <w:sz w:val="28"/>
        </w:rPr>
        <w:t>________________________________________________________________________________ _________</w:t>
      </w:r>
      <w:r>
        <w:br/>
      </w:r>
      <w:r>
        <w:rPr>
          <w:rFonts w:ascii="Times New Roman"/>
          <w:b w:val="false"/>
          <w:i w:val="false"/>
          <w:color w:val="000000"/>
          <w:sz w:val="28"/>
        </w:rPr>
        <w:t>(имя, отчество (если указано в документах, удостоверяющих личность), фамилия) (подпись)</w:t>
      </w:r>
      <w:r>
        <w:br/>
      </w:r>
      <w:r>
        <w:rPr>
          <w:rFonts w:ascii="Times New Roman"/>
          <w:b w:val="false"/>
          <w:i w:val="false"/>
          <w:color w:val="000000"/>
          <w:sz w:val="28"/>
        </w:rPr>
        <w:t>"_____" ________________ 20 ___года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16</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 xml:space="preserve"> 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_____________________________</w:t>
            </w:r>
            <w:r>
              <w:br/>
            </w:r>
            <w:r>
              <w:rPr>
                <w:rFonts w:ascii="Times New Roman"/>
                <w:b w:val="false"/>
                <w:i w:val="false"/>
                <w:color w:val="000000"/>
                <w:sz w:val="20"/>
              </w:rPr>
              <w:t>фамилия заявителя)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_____________________________</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r>
              <w:br/>
            </w:r>
            <w:r>
              <w:rPr>
                <w:rFonts w:ascii="Times New Roman"/>
                <w:b w:val="false"/>
                <w:i w:val="false"/>
                <w:color w:val="000000"/>
                <w:sz w:val="20"/>
              </w:rPr>
              <w:t>_____________________________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проживающей по адресу:</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bookmarkStart w:name="z405" w:id="371"/>
    <w:p>
      <w:pPr>
        <w:spacing w:after="0"/>
        <w:ind w:left="0"/>
        <w:jc w:val="left"/>
      </w:pPr>
      <w:r>
        <w:rPr>
          <w:rFonts w:ascii="Times New Roman"/>
          <w:b/>
          <w:i w:val="false"/>
          <w:color w:val="000000"/>
        </w:rPr>
        <w:t xml:space="preserve">                                                         Заявление о снижении брачного (супружеского) возраста</w:t>
      </w:r>
    </w:p>
    <w:bookmarkEnd w:id="371"/>
    <w:p>
      <w:pPr>
        <w:spacing w:after="0"/>
        <w:ind w:left="0"/>
        <w:jc w:val="both"/>
      </w:pPr>
      <w:r>
        <w:rPr>
          <w:rFonts w:ascii="Times New Roman"/>
          <w:b w:val="false"/>
          <w:i w:val="false"/>
          <w:color w:val="000000"/>
          <w:sz w:val="28"/>
        </w:rPr>
        <w:t>
      Просим Вас снизить брачный (супружеский) возраст дочери/сына/</w:t>
      </w:r>
      <w:r>
        <w:br/>
      </w:r>
      <w:r>
        <w:rPr>
          <w:rFonts w:ascii="Times New Roman"/>
          <w:b w:val="false"/>
          <w:i w:val="false"/>
          <w:color w:val="000000"/>
          <w:sz w:val="28"/>
        </w:rPr>
        <w:t>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по причине, вызывающей необходимость снижения установленного брачного</w:t>
      </w:r>
      <w:r>
        <w:br/>
      </w:r>
      <w:r>
        <w:rPr>
          <w:rFonts w:ascii="Times New Roman"/>
          <w:b w:val="false"/>
          <w:i w:val="false"/>
          <w:color w:val="000000"/>
          <w:sz w:val="28"/>
        </w:rPr>
        <w:t>(супружеского) возраста: _____________________________________________________</w:t>
      </w:r>
      <w:r>
        <w:br/>
      </w:r>
      <w:r>
        <w:rPr>
          <w:rFonts w:ascii="Times New Roman"/>
          <w:b w:val="false"/>
          <w:i w:val="false"/>
          <w:color w:val="000000"/>
          <w:sz w:val="28"/>
        </w:rPr>
        <w:t>для вступления в брак (супружество) с гражданином (гражданкой)</w:t>
      </w:r>
      <w:r>
        <w:br/>
      </w:r>
      <w:r>
        <w:rPr>
          <w:rFonts w:ascii="Times New Roman"/>
          <w:b w:val="false"/>
          <w:i w:val="false"/>
          <w:color w:val="000000"/>
          <w:sz w:val="28"/>
        </w:rPr>
        <w:t>___________ 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Прилагаем следующие документы:</w:t>
      </w:r>
      <w:r>
        <w:br/>
      </w:r>
      <w:r>
        <w:rPr>
          <w:rFonts w:ascii="Times New Roman"/>
          <w:b w:val="false"/>
          <w:i w:val="false"/>
          <w:color w:val="000000"/>
          <w:sz w:val="28"/>
        </w:rPr>
        <w:t>___________________________________________________________________________</w:t>
      </w:r>
      <w:r>
        <w:br/>
      </w:r>
      <w:r>
        <w:rPr>
          <w:rFonts w:ascii="Times New Roman"/>
          <w:b w:val="false"/>
          <w:i w:val="false"/>
          <w:color w:val="000000"/>
          <w:sz w:val="28"/>
        </w:rPr>
        <w:t>Мы предупреждены о том, что за сокрытие обстоятельств, препятствующих вступлению</w:t>
      </w:r>
      <w:r>
        <w:br/>
      </w:r>
      <w:r>
        <w:rPr>
          <w:rFonts w:ascii="Times New Roman"/>
          <w:b w:val="false"/>
          <w:i w:val="false"/>
          <w:color w:val="000000"/>
          <w:sz w:val="28"/>
        </w:rPr>
        <w:t xml:space="preserve">в брак, в соответствии со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 Казахстан</w:t>
      </w:r>
      <w:r>
        <w:br/>
      </w:r>
      <w:r>
        <w:rPr>
          <w:rFonts w:ascii="Times New Roman"/>
          <w:b w:val="false"/>
          <w:i w:val="false"/>
          <w:color w:val="000000"/>
          <w:sz w:val="28"/>
        </w:rPr>
        <w:t>"Об административных правонарушениях" налагается административное взыскание.</w:t>
      </w:r>
      <w:r>
        <w:br/>
      </w:r>
      <w:r>
        <w:rPr>
          <w:rFonts w:ascii="Times New Roman"/>
          <w:b w:val="false"/>
          <w:i w:val="false"/>
          <w:color w:val="000000"/>
          <w:sz w:val="28"/>
        </w:rPr>
        <w:t>Согласен (-ы)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Согласие лиц, вступающих в брак (супружество):</w:t>
      </w:r>
      <w:r>
        <w:br/>
      </w:r>
      <w:r>
        <w:rPr>
          <w:rFonts w:ascii="Times New Roman"/>
          <w:b w:val="false"/>
          <w:i w:val="false"/>
          <w:color w:val="000000"/>
          <w:sz w:val="28"/>
        </w:rPr>
        <w:t>____________________________ _____________________________________________</w:t>
      </w:r>
      <w:r>
        <w:br/>
      </w:r>
      <w:r>
        <w:rPr>
          <w:rFonts w:ascii="Times New Roman"/>
          <w:b w:val="false"/>
          <w:i w:val="false"/>
          <w:color w:val="000000"/>
          <w:sz w:val="28"/>
        </w:rPr>
        <w:t>Я (мы) представители лиц не достигших брачного возраста, вступающих в брак</w:t>
      </w:r>
      <w:r>
        <w:br/>
      </w:r>
      <w:r>
        <w:rPr>
          <w:rFonts w:ascii="Times New Roman"/>
          <w:b w:val="false"/>
          <w:i w:val="false"/>
          <w:color w:val="000000"/>
          <w:sz w:val="28"/>
        </w:rPr>
        <w:t>(супружество), даем свое разрешение на регистрацию брака (супружества).</w:t>
      </w:r>
      <w:r>
        <w:br/>
      </w:r>
      <w:r>
        <w:rPr>
          <w:rFonts w:ascii="Times New Roman"/>
          <w:b w:val="false"/>
          <w:i w:val="false"/>
          <w:color w:val="000000"/>
          <w:sz w:val="28"/>
        </w:rPr>
        <w:t>Подписи родителей (попечителей):</w:t>
      </w:r>
      <w:r>
        <w:br/>
      </w:r>
      <w:r>
        <w:rPr>
          <w:rFonts w:ascii="Times New Roman"/>
          <w:b w:val="false"/>
          <w:i w:val="false"/>
          <w:color w:val="000000"/>
          <w:sz w:val="28"/>
        </w:rPr>
        <w:t>____________________________ ____________________________</w:t>
      </w:r>
      <w:r>
        <w:br/>
      </w:r>
      <w:r>
        <w:rPr>
          <w:rFonts w:ascii="Times New Roman"/>
          <w:b w:val="false"/>
          <w:i w:val="false"/>
          <w:color w:val="000000"/>
          <w:sz w:val="28"/>
        </w:rPr>
        <w:t>"____" _________ 20 __ года "____" ________ 20 ___ года</w:t>
      </w:r>
      <w:r>
        <w:br/>
      </w:r>
      <w:r>
        <w:rPr>
          <w:rFonts w:ascii="Times New Roman"/>
          <w:b w:val="false"/>
          <w:i w:val="false"/>
          <w:color w:val="000000"/>
          <w:sz w:val="28"/>
        </w:rPr>
        <w:t>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w:t>
      </w:r>
      <w:r>
        <w:br/>
      </w:r>
      <w:r>
        <w:rPr>
          <w:rFonts w:ascii="Times New Roman"/>
          <w:b w:val="false"/>
          <w:i w:val="false"/>
          <w:color w:val="000000"/>
          <w:sz w:val="28"/>
        </w:rPr>
        <w:t>фамилия должностного лица, принявшего заявление)</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 для МИО</w:t>
      </w:r>
      <w:r>
        <w:br/>
      </w:r>
      <w:r>
        <w:rPr>
          <w:rFonts w:ascii="Times New Roman"/>
          <w:b w:val="false"/>
          <w:i w:val="false"/>
          <w:color w:val="000000"/>
          <w:sz w:val="28"/>
        </w:rPr>
        <w:t>"____" ________20__ года принято на рассмотрение заявление о снижении брачного (супружеского) возраста.</w:t>
      </w:r>
      <w:r>
        <w:br/>
      </w:r>
      <w:r>
        <w:rPr>
          <w:rFonts w:ascii="Times New Roman"/>
          <w:b w:val="false"/>
          <w:i w:val="false"/>
          <w:color w:val="000000"/>
          <w:sz w:val="28"/>
        </w:rPr>
        <w:t>Результаты рассмотрения будут сообщены "____" ___________ 20__ года</w:t>
      </w:r>
      <w:r>
        <w:br/>
      </w:r>
      <w:r>
        <w:rPr>
          <w:rFonts w:ascii="Times New Roman"/>
          <w:b w:val="false"/>
          <w:i w:val="false"/>
          <w:color w:val="000000"/>
          <w:sz w:val="28"/>
        </w:rPr>
        <w:t>Специалист 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17</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"Регистрация расторжения брака (супружества), в том числе внесение изменений, дополнений и исправлений в записи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Наименование услугодателя</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 и Алматы, Шымкент, районов и городов областного значения (далее - услугодатель)</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Государственная корпорация;</w:t>
            </w:r>
            <w:r>
              <w:br/>
            </w:r>
            <w:r>
              <w:rPr>
                <w:rFonts w:ascii="Times New Roman"/>
                <w:b w:val="false"/>
                <w:i w:val="false"/>
                <w:color w:val="000000"/>
                <w:sz w:val="20"/>
              </w:rPr>
              <w:t>
4)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государственная регистрация расторжения брака (супружества) по взаимному согласию супругов, не имеющих несовершеннолетних детей, оказывается по истечении месячного срока со дня подачи заявления. Течение срока начинается на следующий день после подачи заявления и истекает в соответствующее число следующего месяца. Если это число приходится на нерабочий день, то днем окончания срока считается следующий за ним рабочий день. Месячный срок не может быть сокращен;</w:t>
            </w:r>
            <w:r>
              <w:br/>
            </w:r>
            <w:r>
              <w:rPr>
                <w:rFonts w:ascii="Times New Roman"/>
                <w:b w:val="false"/>
                <w:i w:val="false"/>
                <w:color w:val="000000"/>
                <w:sz w:val="20"/>
              </w:rPr>
              <w:t>
 государственная регистрация расторжения брака (супружества) на основании: вступившего в законную силу решения суда о признании супруга безвестно отсутствующим, либо недееспособным, также приговора суда об осуждении супруга за совершение преступления к лишению свободы на срок не менее трех лет - 45 (сорока пяти) календарных дней (день приема не входит в срок оказания государственной услуги), с уведомлением в недельный срок со дня поступления заявления супруга, находящегося в заключении, либо опекуна недееспособного супруга или опекуна над имуществом признанного безвестно отсутствующего супруга;</w:t>
            </w:r>
            <w:r>
              <w:br/>
            </w:r>
            <w:r>
              <w:rPr>
                <w:rFonts w:ascii="Times New Roman"/>
                <w:b w:val="false"/>
                <w:i w:val="false"/>
                <w:color w:val="000000"/>
                <w:sz w:val="20"/>
              </w:rPr>
              <w:t>
внесение изменений, дополнений и исправлений в запись акта гражданского состояния - 5 (пять)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о государственной регистрации расторжения брака (супружества), повторное свидетельство о государственной регистрации расторжения брака (супружества);</w:t>
            </w:r>
            <w:r>
              <w:br/>
            </w:r>
            <w:r>
              <w:rPr>
                <w:rFonts w:ascii="Times New Roman"/>
                <w:b w:val="false"/>
                <w:i w:val="false"/>
                <w:color w:val="000000"/>
                <w:sz w:val="20"/>
              </w:rPr>
              <w:t>
2) мотивированный ответ об отказе в оказании государственной услуги.</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расторжении брака (супружества), мотивированный отказ при подаче заявления через портал.</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 взаимному согласию супругов, не имеющих несовершеннолетних детей – 2 МРП;</w:t>
            </w:r>
            <w:r>
              <w:br/>
            </w:r>
            <w:r>
              <w:rPr>
                <w:rFonts w:ascii="Times New Roman"/>
                <w:b w:val="false"/>
                <w:i w:val="false"/>
                <w:color w:val="000000"/>
                <w:sz w:val="20"/>
              </w:rPr>
              <w:t>
2) на основании решения суда с лицами, признанными безвестно отсутствующим, недееспособным или осужденным за совершение преступления к лишению свободы на срок не менее трех лет – 0,1 МРП;</w:t>
            </w:r>
            <w:r>
              <w:br/>
            </w:r>
            <w:r>
              <w:rPr>
                <w:rFonts w:ascii="Times New Roman"/>
                <w:b w:val="false"/>
                <w:i w:val="false"/>
                <w:color w:val="000000"/>
                <w:sz w:val="20"/>
              </w:rPr>
              <w:t>
3) за выдачу свидетельства в связи с изменением, дополнением, исправлением и восстановлением записи акта о расторжении брака (супружества) – 0,5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заявление о государственной регистрации расторжения брака (супружества) по форме согласно </w:t>
            </w:r>
            <w:r>
              <w:rPr>
                <w:rFonts w:ascii="Times New Roman"/>
                <w:b w:val="false"/>
                <w:i w:val="false"/>
                <w:color w:val="000000"/>
                <w:sz w:val="20"/>
              </w:rPr>
              <w:t>приложению 18</w:t>
            </w:r>
            <w:r>
              <w:rPr>
                <w:rFonts w:ascii="Times New Roman"/>
                <w:b w:val="false"/>
                <w:i w:val="false"/>
                <w:color w:val="000000"/>
                <w:sz w:val="20"/>
              </w:rPr>
              <w:t xml:space="preserve"> или </w:t>
            </w:r>
            <w:r>
              <w:rPr>
                <w:rFonts w:ascii="Times New Roman"/>
                <w:b w:val="false"/>
                <w:i w:val="false"/>
                <w:color w:val="000000"/>
                <w:sz w:val="20"/>
              </w:rPr>
              <w:t>19</w:t>
            </w:r>
            <w:r>
              <w:rPr>
                <w:rFonts w:ascii="Times New Roman"/>
                <w:b w:val="false"/>
                <w:i w:val="false"/>
                <w:color w:val="000000"/>
                <w:sz w:val="20"/>
              </w:rPr>
              <w:t xml:space="preserve"> к Правилам в зависимости от основания расторжения брака (супружества);</w:t>
            </w:r>
            <w:r>
              <w:br/>
            </w:r>
            <w:r>
              <w:rPr>
                <w:rFonts w:ascii="Times New Roman"/>
                <w:b w:val="false"/>
                <w:i w:val="false"/>
                <w:color w:val="000000"/>
                <w:sz w:val="20"/>
              </w:rPr>
              <w:t>
2) документ, удостоверяющий личность (для идентификации);</w:t>
            </w:r>
            <w:r>
              <w:br/>
            </w:r>
            <w:r>
              <w:rPr>
                <w:rFonts w:ascii="Times New Roman"/>
                <w:b w:val="false"/>
                <w:i w:val="false"/>
                <w:color w:val="000000"/>
                <w:sz w:val="20"/>
              </w:rPr>
              <w:t>
3) свидетельство о заключении брака (супружества);</w:t>
            </w:r>
            <w:r>
              <w:br/>
            </w:r>
            <w:r>
              <w:rPr>
                <w:rFonts w:ascii="Times New Roman"/>
                <w:b w:val="false"/>
                <w:i w:val="false"/>
                <w:color w:val="000000"/>
                <w:sz w:val="20"/>
              </w:rPr>
              <w:t>
4) документ, подтверждающий уплату в бюджет государственной пошлины;</w:t>
            </w:r>
            <w:r>
              <w:br/>
            </w:r>
            <w:r>
              <w:rPr>
                <w:rFonts w:ascii="Times New Roman"/>
                <w:b w:val="false"/>
                <w:i w:val="false"/>
                <w:color w:val="000000"/>
                <w:sz w:val="20"/>
              </w:rPr>
              <w:t>
5) сведения о вступившем в законную силу решении суда о признании супруга безвестно отсутствующим, либо недееспособным или приговор суда об осуждении супруга (-и) за совершение преступления к лишению свободы на срок не менее трех лет;</w:t>
            </w:r>
            <w:r>
              <w:br/>
            </w:r>
            <w:r>
              <w:rPr>
                <w:rFonts w:ascii="Times New Roman"/>
                <w:b w:val="false"/>
                <w:i w:val="false"/>
                <w:color w:val="000000"/>
                <w:sz w:val="20"/>
              </w:rPr>
              <w:t>
6)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расторжении брака (супружестве):</w:t>
            </w:r>
            <w:r>
              <w:br/>
            </w:r>
            <w:r>
              <w:rPr>
                <w:rFonts w:ascii="Times New Roman"/>
                <w:b w:val="false"/>
                <w:i w:val="false"/>
                <w:color w:val="000000"/>
                <w:sz w:val="20"/>
              </w:rPr>
              <w:t xml:space="preserve">
1) заявление о внесении изменений, дополнений и исправлений по форме согласно </w:t>
            </w:r>
            <w:r>
              <w:rPr>
                <w:rFonts w:ascii="Times New Roman"/>
                <w:b w:val="false"/>
                <w:i w:val="false"/>
                <w:color w:val="000000"/>
                <w:sz w:val="20"/>
              </w:rPr>
              <w:t>приложению 24</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оригинал свидетельства о государственной регистрации акта гражданского состояния, которое подлежит обмену в связи с внесением изменения, дополнения и исправления в запись акта гражданского состояния, в случае утери оригинала свидетельства указать о его утере и сведения о регистрации акта гражданского состояния;</w:t>
            </w:r>
            <w:r>
              <w:br/>
            </w:r>
            <w:r>
              <w:rPr>
                <w:rFonts w:ascii="Times New Roman"/>
                <w:b w:val="false"/>
                <w:i w:val="false"/>
                <w:color w:val="000000"/>
                <w:sz w:val="20"/>
              </w:rPr>
              <w:t>
4) документ, подтверждающий наличие основания для внесения изменения, дополнения и исправления в запись акта гражданского состояния;</w:t>
            </w:r>
            <w:r>
              <w:br/>
            </w:r>
            <w:r>
              <w:rPr>
                <w:rFonts w:ascii="Times New Roman"/>
                <w:b w:val="false"/>
                <w:i w:val="false"/>
                <w:color w:val="000000"/>
                <w:sz w:val="20"/>
              </w:rPr>
              <w:t>
5)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При обращении на портал для регистрации расторжения брака (супружества) по взаимному согласию супругов, не имеющих несовершеннолетних детей:</w:t>
            </w:r>
            <w:r>
              <w:br/>
            </w:r>
            <w:r>
              <w:rPr>
                <w:rFonts w:ascii="Times New Roman"/>
                <w:b w:val="false"/>
                <w:i w:val="false"/>
                <w:color w:val="000000"/>
                <w:sz w:val="20"/>
              </w:rPr>
              <w:t>
1) электронное заявление, удостоверенное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r>
              <w:br/>
            </w:r>
            <w:r>
              <w:rPr>
                <w:rFonts w:ascii="Times New Roman"/>
                <w:b w:val="false"/>
                <w:i w:val="false"/>
                <w:color w:val="000000"/>
                <w:sz w:val="20"/>
              </w:rPr>
              <w:t>
2) сведения о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xml:space="preserve">
2) несоответствие услугополучателя и (или) представленных материалов, данных и сведений, необходимых для оказания государственной услуги, требованиям </w:t>
            </w:r>
            <w:r>
              <w:rPr>
                <w:rFonts w:ascii="Times New Roman"/>
                <w:b w:val="false"/>
                <w:i w:val="false"/>
                <w:color w:val="000000"/>
                <w:sz w:val="20"/>
              </w:rPr>
              <w:t>Кодекса</w:t>
            </w:r>
            <w:r>
              <w:rPr>
                <w:rFonts w:ascii="Times New Roman"/>
                <w:b w:val="false"/>
                <w:i w:val="false"/>
                <w:color w:val="000000"/>
                <w:sz w:val="20"/>
              </w:rPr>
              <w:t xml:space="preserve"> Республики Казахстан "О браке (супружестве) и семье", Законам Республики Казахстан "</w:t>
            </w:r>
            <w:r>
              <w:rPr>
                <w:rFonts w:ascii="Times New Roman"/>
                <w:b w:val="false"/>
                <w:i w:val="false"/>
                <w:color w:val="000000"/>
                <w:sz w:val="20"/>
              </w:rPr>
              <w:t>О документах</w:t>
            </w:r>
            <w:r>
              <w:rPr>
                <w:rFonts w:ascii="Times New Roman"/>
                <w:b w:val="false"/>
                <w:i w:val="false"/>
                <w:color w:val="000000"/>
                <w:sz w:val="20"/>
              </w:rPr>
              <w:t>, удостоверяющих личность" и "</w:t>
            </w:r>
            <w:r>
              <w:rPr>
                <w:rFonts w:ascii="Times New Roman"/>
                <w:b w:val="false"/>
                <w:i w:val="false"/>
                <w:color w:val="000000"/>
                <w:sz w:val="20"/>
              </w:rPr>
              <w:t>О национальных реестрах</w:t>
            </w:r>
            <w:r>
              <w:rPr>
                <w:rFonts w:ascii="Times New Roman"/>
                <w:b w:val="false"/>
                <w:i w:val="false"/>
                <w:color w:val="000000"/>
                <w:sz w:val="20"/>
              </w:rPr>
              <w:t xml:space="preserve"> идентификационных номеров", настоящих Правил;</w:t>
            </w:r>
            <w:r>
              <w:br/>
            </w:r>
            <w:r>
              <w:rPr>
                <w:rFonts w:ascii="Times New Roman"/>
                <w:b w:val="false"/>
                <w:i w:val="false"/>
                <w:color w:val="000000"/>
                <w:sz w:val="20"/>
              </w:rPr>
              <w:t>
3) при обращении для государственной регистрации расторжения брака (супружества) на основании совместного заявления супругов через представителя</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821"/>
        <w:gridCol w:w="4625"/>
      </w:tblGrid>
      <w:tr>
        <w:trPr>
          <w:trHeight w:val="30" w:hRule="atLeast"/>
        </w:trPr>
        <w:tc>
          <w:tcPr>
            <w:tcW w:w="7821"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25"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18</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821"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25"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821"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25"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Заявление принято "____" _______________ 20 __ года и</w:t>
            </w:r>
            <w:r>
              <w:br/>
            </w:r>
            <w:r>
              <w:rPr>
                <w:rFonts w:ascii="Times New Roman"/>
                <w:b w:val="false"/>
                <w:i w:val="false"/>
                <w:color w:val="000000"/>
                <w:sz w:val="20"/>
              </w:rPr>
              <w:t>зарегистрировано в журнале за № ___________________</w:t>
            </w:r>
            <w:r>
              <w:br/>
            </w:r>
            <w:r>
              <w:rPr>
                <w:rFonts w:ascii="Times New Roman"/>
                <w:b w:val="false"/>
                <w:i w:val="false"/>
                <w:color w:val="000000"/>
                <w:sz w:val="20"/>
              </w:rPr>
              <w:t>Регистрация расторжения брака (супружества) назначена</w:t>
            </w:r>
            <w:r>
              <w:br/>
            </w:r>
            <w:r>
              <w:rPr>
                <w:rFonts w:ascii="Times New Roman"/>
                <w:b w:val="false"/>
                <w:i w:val="false"/>
                <w:color w:val="000000"/>
                <w:sz w:val="20"/>
              </w:rPr>
              <w:t>на "____"___________________ ___ 20___ года</w:t>
            </w:r>
            <w:r>
              <w:br/>
            </w:r>
            <w:r>
              <w:rPr>
                <w:rFonts w:ascii="Times New Roman"/>
                <w:b w:val="false"/>
                <w:i w:val="false"/>
                <w:color w:val="000000"/>
                <w:sz w:val="20"/>
              </w:rPr>
              <w:t>Подпись должностного лица _____</w:t>
            </w:r>
            <w:r>
              <w:br/>
            </w:r>
            <w:r>
              <w:rPr>
                <w:rFonts w:ascii="Times New Roman"/>
                <w:b w:val="false"/>
                <w:i w:val="false"/>
                <w:color w:val="000000"/>
                <w:sz w:val="20"/>
              </w:rPr>
              <w:t>В_____________________________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______________________________</w:t>
            </w:r>
            <w:r>
              <w:br/>
            </w:r>
            <w:r>
              <w:rPr>
                <w:rFonts w:ascii="Times New Roman"/>
                <w:b w:val="false"/>
                <w:i w:val="false"/>
                <w:color w:val="000000"/>
                <w:sz w:val="20"/>
              </w:rPr>
              <w:t>проживающего по адресу:</w:t>
            </w:r>
            <w:r>
              <w:br/>
            </w:r>
            <w:r>
              <w:rPr>
                <w:rFonts w:ascii="Times New Roman"/>
                <w:b w:val="false"/>
                <w:i w:val="false"/>
                <w:color w:val="000000"/>
                <w:sz w:val="20"/>
              </w:rPr>
              <w:t>№ тел. ________________________</w:t>
            </w:r>
            <w:r>
              <w:br/>
            </w:r>
            <w:r>
              <w:rPr>
                <w:rFonts w:ascii="Times New Roman"/>
                <w:b w:val="false"/>
                <w:i w:val="false"/>
                <w:color w:val="000000"/>
                <w:sz w:val="20"/>
              </w:rPr>
              <w:t>уд. личности № 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ИИН__________________________</w:t>
            </w:r>
            <w:r>
              <w:br/>
            </w:r>
            <w:r>
              <w:rPr>
                <w:rFonts w:ascii="Times New Roman"/>
                <w:b w:val="false"/>
                <w:i w:val="false"/>
                <w:color w:val="000000"/>
                <w:sz w:val="20"/>
              </w:rPr>
              <w:t>______________________________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______________________________</w:t>
            </w:r>
            <w:r>
              <w:br/>
            </w:r>
            <w:r>
              <w:rPr>
                <w:rFonts w:ascii="Times New Roman"/>
                <w:b w:val="false"/>
                <w:i w:val="false"/>
                <w:color w:val="000000"/>
                <w:sz w:val="20"/>
              </w:rPr>
              <w:t>проживающей по адресу:</w:t>
            </w:r>
            <w:r>
              <w:br/>
            </w:r>
            <w:r>
              <w:rPr>
                <w:rFonts w:ascii="Times New Roman"/>
                <w:b w:val="false"/>
                <w:i w:val="false"/>
                <w:color w:val="000000"/>
                <w:sz w:val="20"/>
              </w:rPr>
              <w:t>№ тел. ________________________</w:t>
            </w:r>
            <w:r>
              <w:br/>
            </w:r>
            <w:r>
              <w:rPr>
                <w:rFonts w:ascii="Times New Roman"/>
                <w:b w:val="false"/>
                <w:i w:val="false"/>
                <w:color w:val="000000"/>
                <w:sz w:val="20"/>
              </w:rPr>
              <w:t>уд. личности № 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ИИН__________________________</w:t>
            </w:r>
          </w:p>
        </w:tc>
      </w:tr>
    </w:tbl>
    <w:bookmarkStart w:name="z409" w:id="372"/>
    <w:p>
      <w:pPr>
        <w:spacing w:after="0"/>
        <w:ind w:left="0"/>
        <w:jc w:val="left"/>
      </w:pPr>
      <w:r>
        <w:rPr>
          <w:rFonts w:ascii="Times New Roman"/>
          <w:b/>
          <w:i w:val="false"/>
          <w:color w:val="000000"/>
        </w:rPr>
        <w:t xml:space="preserve"> Заявление о государственной регистрации расторжения брака (супружества)</w:t>
      </w:r>
    </w:p>
    <w:bookmarkEnd w:id="372"/>
    <w:p>
      <w:pPr>
        <w:spacing w:after="0"/>
        <w:ind w:left="0"/>
        <w:jc w:val="both"/>
      </w:pPr>
      <w:r>
        <w:rPr>
          <w:rFonts w:ascii="Times New Roman"/>
          <w:b w:val="false"/>
          <w:i w:val="false"/>
          <w:color w:val="000000"/>
          <w:sz w:val="28"/>
        </w:rPr>
        <w:t>
      Мы нижеподписавшиеся, по взаимному согласию просим расторгнуть брак (супружество). Несовершеннолетних детей и споров в связи с разделом имущества не имеется.</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011"/>
        <w:gridCol w:w="3058"/>
        <w:gridCol w:w="4115"/>
        <w:gridCol w:w="4116"/>
      </w:tblGrid>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Отчество (если указано в документах, удостоверяющих личность)</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 возраст</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года</w:t>
            </w:r>
            <w:r>
              <w:br/>
            </w:r>
            <w:r>
              <w:rPr>
                <w:rFonts w:ascii="Times New Roman"/>
                <w:b w:val="false"/>
                <w:i w:val="false"/>
                <w:color w:val="000000"/>
                <w:sz w:val="20"/>
              </w:rPr>
              <w:t>
исполнилось ___лет</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 _______ года</w:t>
            </w:r>
            <w:r>
              <w:br/>
            </w:r>
            <w:r>
              <w:rPr>
                <w:rFonts w:ascii="Times New Roman"/>
                <w:b w:val="false"/>
                <w:i w:val="false"/>
                <w:color w:val="000000"/>
                <w:sz w:val="20"/>
              </w:rPr>
              <w:t>
исполнилось ___лет</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Гражданство</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Место рождения (город, селение, район, область, край, республика)</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и кем работает (если не работает, то указать источник существования)</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каком по счету браке состояли</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заключен расторгаемый брак (супружество), номер и дата акта о заключении брака (супружества)</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Какую фамилию желает носить после расторжения брака (супружества) (добрачную или принятую при регистрации брака)</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Причина расторжения брака (супружества)</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101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05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Сведения о документе удостоверяющих личност (номер, кем и когда выдан)</w:t>
            </w:r>
          </w:p>
        </w:tc>
        <w:tc>
          <w:tcPr>
            <w:tcW w:w="411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11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С условиями и порядком расторжения брака (супружества) ознакомлены.</w:t>
      </w:r>
      <w:r>
        <w:br/>
      </w:r>
      <w:r>
        <w:rPr>
          <w:rFonts w:ascii="Times New Roman"/>
          <w:b w:val="false"/>
          <w:i w:val="false"/>
          <w:color w:val="000000"/>
          <w:sz w:val="28"/>
        </w:rPr>
        <w:t>Осведомлены о необходимости обмена документов, удостоверяющих личность в течении месяца после регистрации расторжения брака (супружества) (для лиц, желающих изменить фамилию).</w:t>
      </w:r>
      <w:r>
        <w:br/>
      </w:r>
      <w:r>
        <w:rPr>
          <w:rFonts w:ascii="Times New Roman"/>
          <w:b w:val="false"/>
          <w:i w:val="false"/>
          <w:color w:val="000000"/>
          <w:sz w:val="28"/>
        </w:rPr>
        <w:t xml:space="preserve">Мы предупреждены о том, что за нарушением правил записи актов гражданского состояния в соответствии со </w:t>
      </w:r>
      <w:r>
        <w:rPr>
          <w:rFonts w:ascii="Times New Roman"/>
          <w:b w:val="false"/>
          <w:i w:val="false"/>
          <w:color w:val="000000"/>
          <w:sz w:val="28"/>
        </w:rPr>
        <w:t>статье 491</w:t>
      </w:r>
      <w:r>
        <w:rPr>
          <w:rFonts w:ascii="Times New Roman"/>
          <w:b w:val="false"/>
          <w:i w:val="false"/>
          <w:color w:val="000000"/>
          <w:sz w:val="28"/>
        </w:rPr>
        <w:t xml:space="preserve"> Кодекса "Об административных правонарушениях"</w:t>
      </w:r>
      <w:r>
        <w:br/>
      </w:r>
      <w:r>
        <w:rPr>
          <w:rFonts w:ascii="Times New Roman"/>
          <w:b w:val="false"/>
          <w:i w:val="false"/>
          <w:color w:val="000000"/>
          <w:sz w:val="28"/>
        </w:rPr>
        <w:t>налагается административное взыскание.</w:t>
      </w:r>
      <w:r>
        <w:br/>
      </w:r>
      <w:r>
        <w:rPr>
          <w:rFonts w:ascii="Times New Roman"/>
          <w:b w:val="false"/>
          <w:i w:val="false"/>
          <w:color w:val="000000"/>
          <w:sz w:val="28"/>
        </w:rPr>
        <w:t>Согласен (-ы)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Подписи лиц, расторгающих брак (супружество):</w:t>
      </w:r>
      <w:r>
        <w:br/>
      </w:r>
      <w:r>
        <w:rPr>
          <w:rFonts w:ascii="Times New Roman"/>
          <w:b w:val="false"/>
          <w:i w:val="false"/>
          <w:color w:val="000000"/>
          <w:sz w:val="28"/>
        </w:rPr>
        <w:t>Он 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Она 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 ______________ 20 ___ года</w:t>
      </w:r>
      <w:r>
        <w:br/>
      </w:r>
      <w:r>
        <w:rPr>
          <w:rFonts w:ascii="Times New Roman"/>
          <w:b w:val="false"/>
          <w:i w:val="false"/>
          <w:color w:val="000000"/>
          <w:sz w:val="28"/>
        </w:rPr>
        <w:t>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w:t>
      </w:r>
      <w:r>
        <w:br/>
      </w:r>
      <w:r>
        <w:rPr>
          <w:rFonts w:ascii="Times New Roman"/>
          <w:b w:val="false"/>
          <w:i w:val="false"/>
          <w:color w:val="000000"/>
          <w:sz w:val="28"/>
        </w:rPr>
        <w:t>"____" ________20__ года принято на рассмотрение заявление о государственной регистрации расторжения брака (супружества)</w:t>
      </w:r>
      <w:r>
        <w:br/>
      </w:r>
      <w:r>
        <w:rPr>
          <w:rFonts w:ascii="Times New Roman"/>
          <w:b w:val="false"/>
          <w:i w:val="false"/>
          <w:color w:val="000000"/>
          <w:sz w:val="28"/>
        </w:rPr>
        <w:t>Результаты рассмотрения будут сообщены "____" ___________ 20__ года</w:t>
      </w:r>
      <w:r>
        <w:br/>
      </w:r>
      <w:r>
        <w:rPr>
          <w:rFonts w:ascii="Times New Roman"/>
          <w:b w:val="false"/>
          <w:i w:val="false"/>
          <w:color w:val="000000"/>
          <w:sz w:val="28"/>
        </w:rPr>
        <w:t>Специалист 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19</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Направлено ______________________________</w:t>
            </w:r>
            <w:r>
              <w:br/>
            </w:r>
            <w:r>
              <w:rPr>
                <w:rFonts w:ascii="Times New Roman"/>
                <w:b w:val="false"/>
                <w:i w:val="false"/>
                <w:color w:val="000000"/>
                <w:sz w:val="20"/>
              </w:rPr>
              <w:t>ответ ожидается "____" ___________ 20__ года</w:t>
            </w:r>
            <w:r>
              <w:br/>
            </w:r>
            <w:r>
              <w:rPr>
                <w:rFonts w:ascii="Times New Roman"/>
                <w:b w:val="false"/>
                <w:i w:val="false"/>
                <w:color w:val="000000"/>
                <w:sz w:val="20"/>
              </w:rPr>
              <w:t>"____" _____________ 20__ года получен ответ</w:t>
            </w:r>
            <w:r>
              <w:br/>
            </w:r>
            <w:r>
              <w:rPr>
                <w:rFonts w:ascii="Times New Roman"/>
                <w:b w:val="false"/>
                <w:i w:val="false"/>
                <w:color w:val="000000"/>
                <w:sz w:val="20"/>
              </w:rPr>
              <w:t>об отсутствии спора, о наличии спора, ответ не</w:t>
            </w:r>
            <w:r>
              <w:br/>
            </w:r>
            <w:r>
              <w:rPr>
                <w:rFonts w:ascii="Times New Roman"/>
                <w:b w:val="false"/>
                <w:i w:val="false"/>
                <w:color w:val="000000"/>
                <w:sz w:val="20"/>
              </w:rPr>
              <w:t>получен (нужное подчеркнуть)</w:t>
            </w:r>
            <w:r>
              <w:br/>
            </w: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проживающего по адресу:</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bookmarkStart w:name="z412" w:id="373"/>
    <w:p>
      <w:pPr>
        <w:spacing w:after="0"/>
        <w:ind w:left="0"/>
        <w:jc w:val="left"/>
      </w:pPr>
      <w:r>
        <w:rPr>
          <w:rFonts w:ascii="Times New Roman"/>
          <w:b/>
          <w:i w:val="false"/>
          <w:color w:val="000000"/>
        </w:rPr>
        <w:t xml:space="preserve">                            Заявление о регистрации расторжения брака (супружества) одного из супругов на основании вступившего в законную силу</w:t>
      </w:r>
      <w:r>
        <w:br/>
      </w:r>
      <w:r>
        <w:rPr>
          <w:rFonts w:ascii="Times New Roman"/>
          <w:b/>
          <w:i w:val="false"/>
          <w:color w:val="000000"/>
        </w:rPr>
        <w:t xml:space="preserve">                               решения суда о признании супруга безвестно отсутствующим, недееспособным или ограниченно дееспособным,</w:t>
      </w:r>
      <w:r>
        <w:br/>
      </w:r>
      <w:r>
        <w:rPr>
          <w:rFonts w:ascii="Times New Roman"/>
          <w:b/>
          <w:i w:val="false"/>
          <w:color w:val="000000"/>
        </w:rPr>
        <w:t xml:space="preserve">                     а также приговора суда об осуждении супруга за совершение преступления к лишению свободы на срок не менее трех лет</w:t>
      </w:r>
    </w:p>
    <w:bookmarkEnd w:id="373"/>
    <w:p>
      <w:pPr>
        <w:spacing w:after="0"/>
        <w:ind w:left="0"/>
        <w:jc w:val="both"/>
      </w:pPr>
      <w:r>
        <w:rPr>
          <w:rFonts w:ascii="Times New Roman"/>
          <w:b w:val="false"/>
          <w:i w:val="false"/>
          <w:color w:val="000000"/>
          <w:sz w:val="28"/>
        </w:rPr>
        <w:t>
      Прошу расторгнуть брак (супружество) с 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___________________________________________________________________________________________________________</w:t>
      </w:r>
      <w:r>
        <w:br/>
      </w:r>
      <w:r>
        <w:rPr>
          <w:rFonts w:ascii="Times New Roman"/>
          <w:b w:val="false"/>
          <w:i w:val="false"/>
          <w:color w:val="000000"/>
          <w:sz w:val="28"/>
        </w:rPr>
        <w:t>На основании решения/приговора ___________________________________ суда (наименование суда)</w:t>
      </w:r>
      <w:r>
        <w:br/>
      </w:r>
      <w:r>
        <w:rPr>
          <w:rFonts w:ascii="Times New Roman"/>
          <w:b w:val="false"/>
          <w:i w:val="false"/>
          <w:color w:val="000000"/>
          <w:sz w:val="28"/>
        </w:rPr>
        <w:t>о _______________________________ от "____" _________ 20__ года № _______</w:t>
      </w:r>
    </w:p>
    <w:p>
      <w:pPr>
        <w:spacing w:after="0"/>
        <w:ind w:left="0"/>
        <w:jc w:val="both"/>
      </w:pPr>
      <w:r>
        <w:rPr>
          <w:rFonts w:ascii="Times New Roman"/>
          <w:b w:val="false"/>
          <w:i w:val="false"/>
          <w:color w:val="000000"/>
          <w:sz w:val="28"/>
        </w:rPr>
        <w:t>
                                                                         Сведения о расторгающих брак (супружество):</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861"/>
        <w:gridCol w:w="3388"/>
        <w:gridCol w:w="4025"/>
        <w:gridCol w:w="4026"/>
      </w:tblGrid>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Она</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Имя</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Отчество (если указано в документах, удостоверяющих личность)</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Фамилия: до расторжения</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после расторжения</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Дата рождения, возраст</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 года</w:t>
            </w:r>
            <w:r>
              <w:br/>
            </w:r>
            <w:r>
              <w:rPr>
                <w:rFonts w:ascii="Times New Roman"/>
                <w:b w:val="false"/>
                <w:i w:val="false"/>
                <w:color w:val="000000"/>
                <w:sz w:val="20"/>
              </w:rPr>
              <w:t>
исполнилось ____ лет</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 года</w:t>
            </w:r>
            <w:r>
              <w:br/>
            </w:r>
            <w:r>
              <w:rPr>
                <w:rFonts w:ascii="Times New Roman"/>
                <w:b w:val="false"/>
                <w:i w:val="false"/>
                <w:color w:val="000000"/>
                <w:sz w:val="20"/>
              </w:rPr>
              <w:t>
исполнилось ____ лет</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Национальность</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Гражданство</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Юридический адрес</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 какого года проживает</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Образование</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и кем работает (если не работает, указать источник существования)</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11.</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 каком по счету браке (супружестве) состояли</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12.</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Где заключен расторгаемый брак (супружество) (номер и дата записи акта о заключении брака)</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13.</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Сумма государственной пошлины, подлежащая взысканию</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14.</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Дети до 18 лет (имя, отчество (если указано в документах, удостоверяющих личность), фамилия)</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15.</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Данные документа, удостоверяющего личность (номер, когда и кем выдано)</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r>
        <w:trPr>
          <w:trHeight w:val="30" w:hRule="atLeast"/>
        </w:trPr>
        <w:tc>
          <w:tcPr>
            <w:tcW w:w="86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16</w:t>
            </w:r>
          </w:p>
        </w:tc>
        <w:tc>
          <w:tcPr>
            <w:tcW w:w="338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ИИН</w:t>
            </w:r>
          </w:p>
        </w:tc>
        <w:tc>
          <w:tcPr>
            <w:tcW w:w="4025"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402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Почтовый адрес 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осужденного супруга, опекуна</w:t>
      </w:r>
      <w:r>
        <w:br/>
      </w:r>
      <w:r>
        <w:rPr>
          <w:rFonts w:ascii="Times New Roman"/>
          <w:b w:val="false"/>
          <w:i w:val="false"/>
          <w:color w:val="000000"/>
          <w:sz w:val="28"/>
        </w:rPr>
        <w:t xml:space="preserve">                               недееспособного супруга, опекуна над имуществом</w:t>
      </w:r>
      <w:r>
        <w:br/>
      </w:r>
      <w:r>
        <w:rPr>
          <w:rFonts w:ascii="Times New Roman"/>
          <w:b w:val="false"/>
          <w:i w:val="false"/>
          <w:color w:val="000000"/>
          <w:sz w:val="28"/>
        </w:rPr>
        <w:t>_____________________________________________________________ безвестно отсутствующего супруга, указать точный адрес)</w:t>
      </w:r>
      <w:r>
        <w:br/>
      </w:r>
      <w:r>
        <w:rPr>
          <w:rFonts w:ascii="Times New Roman"/>
          <w:b w:val="false"/>
          <w:i w:val="false"/>
          <w:color w:val="000000"/>
          <w:sz w:val="28"/>
        </w:rPr>
        <w:t>Осведомлены о необходимости обмена документов, удостоверяющих личность в течении месяца после регистрации расторжения</w:t>
      </w:r>
      <w:r>
        <w:br/>
      </w:r>
      <w:r>
        <w:rPr>
          <w:rFonts w:ascii="Times New Roman"/>
          <w:b w:val="false"/>
          <w:i w:val="false"/>
          <w:color w:val="000000"/>
          <w:sz w:val="28"/>
        </w:rPr>
        <w:t>брака (супружества) (для лиц, желающих изменить фамилию).</w:t>
      </w:r>
      <w:r>
        <w:br/>
      </w:r>
      <w:r>
        <w:rPr>
          <w:rFonts w:ascii="Times New Roman"/>
          <w:b w:val="false"/>
          <w:i w:val="false"/>
          <w:color w:val="000000"/>
          <w:sz w:val="28"/>
        </w:rPr>
        <w:t>К заявлению прилагаем (ю): ______________________________________</w:t>
      </w:r>
      <w:r>
        <w:br/>
      </w:r>
      <w:r>
        <w:rPr>
          <w:rFonts w:ascii="Times New Roman"/>
          <w:b w:val="false"/>
          <w:i w:val="false"/>
          <w:color w:val="000000"/>
          <w:sz w:val="28"/>
        </w:rPr>
        <w:t xml:space="preserve">Мы предупреждены о том, что за нарушением правил записи актов гражданского состояния в соответствии со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"Об административных правонарушениях" налагается административное взыскание.</w:t>
      </w:r>
      <w:r>
        <w:br/>
      </w:r>
      <w:r>
        <w:rPr>
          <w:rFonts w:ascii="Times New Roman"/>
          <w:b w:val="false"/>
          <w:i w:val="false"/>
          <w:color w:val="000000"/>
          <w:sz w:val="28"/>
        </w:rPr>
        <w:t>Согласен (-ы)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Подпись заявителя:</w:t>
      </w:r>
      <w:r>
        <w:br/>
      </w:r>
      <w:r>
        <w:rPr>
          <w:rFonts w:ascii="Times New Roman"/>
          <w:b w:val="false"/>
          <w:i w:val="false"/>
          <w:color w:val="000000"/>
          <w:sz w:val="28"/>
        </w:rPr>
        <w:t>Он ______________________________________________________________________________________________________________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Она _____________________________________________________________________________________________________________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"____" _____________ 20 ___ года</w:t>
      </w:r>
      <w:r>
        <w:br/>
      </w:r>
      <w:r>
        <w:rPr>
          <w:rFonts w:ascii="Times New Roman"/>
          <w:b w:val="false"/>
          <w:i w:val="false"/>
          <w:color w:val="000000"/>
          <w:sz w:val="28"/>
        </w:rPr>
        <w:t>_________________________________________________________________________________________________________________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w:t>
      </w:r>
      <w:r>
        <w:br/>
      </w:r>
      <w:r>
        <w:rPr>
          <w:rFonts w:ascii="Times New Roman"/>
          <w:b w:val="false"/>
          <w:i w:val="false"/>
          <w:color w:val="000000"/>
          <w:sz w:val="28"/>
        </w:rPr>
        <w:t>"__" ________20__ года принято на рассмотрение заявление о государственной регистрации расторжения брака (супружества)</w:t>
      </w:r>
      <w:r>
        <w:br/>
      </w:r>
      <w:r>
        <w:rPr>
          <w:rFonts w:ascii="Times New Roman"/>
          <w:b w:val="false"/>
          <w:i w:val="false"/>
          <w:color w:val="000000"/>
          <w:sz w:val="28"/>
        </w:rPr>
        <w:t>Результаты рассмотрения будут сообщены "____" ___________ 20__ года</w:t>
      </w:r>
      <w:r>
        <w:br/>
      </w:r>
      <w:r>
        <w:rPr>
          <w:rFonts w:ascii="Times New Roman"/>
          <w:b w:val="false"/>
          <w:i w:val="false"/>
          <w:color w:val="000000"/>
          <w:sz w:val="28"/>
        </w:rPr>
        <w:t>Специалист 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20</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bookmarkStart w:name="z415" w:id="374"/>
    <w:p>
      <w:pPr>
        <w:spacing w:after="0"/>
        <w:ind w:left="0"/>
        <w:jc w:val="left"/>
      </w:pPr>
      <w:r>
        <w:rPr>
          <w:rFonts w:ascii="Times New Roman"/>
          <w:b/>
          <w:i w:val="false"/>
          <w:color w:val="000000"/>
        </w:rPr>
        <w:t xml:space="preserve">                                                                Справка о заключении брака (супружества)</w:t>
      </w:r>
    </w:p>
    <w:bookmarkEnd w:id="374"/>
    <w:p>
      <w:pPr>
        <w:spacing w:after="0"/>
        <w:ind w:left="0"/>
        <w:jc w:val="both"/>
      </w:pPr>
      <w:r>
        <w:rPr>
          <w:rFonts w:ascii="Times New Roman"/>
          <w:b w:val="false"/>
          <w:i w:val="false"/>
          <w:color w:val="000000"/>
          <w:sz w:val="28"/>
        </w:rPr>
        <w:t>
      Гражданин 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 xml:space="preserve">                                                        до заключения брака (супружества)</w:t>
      </w:r>
      <w:r>
        <w:br/>
      </w:r>
      <w:r>
        <w:rPr>
          <w:rFonts w:ascii="Times New Roman"/>
          <w:b w:val="false"/>
          <w:i w:val="false"/>
          <w:color w:val="000000"/>
          <w:sz w:val="28"/>
        </w:rPr>
        <w:t>Родившийся __________________________________________________________________________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___________________________________________________________________________</w:t>
      </w:r>
      <w:r>
        <w:br/>
      </w:r>
      <w:r>
        <w:rPr>
          <w:rFonts w:ascii="Times New Roman"/>
          <w:b w:val="false"/>
          <w:i w:val="false"/>
          <w:color w:val="000000"/>
          <w:sz w:val="28"/>
        </w:rPr>
        <w:t>область ______________________________________________________________________________</w:t>
      </w:r>
      <w:r>
        <w:br/>
      </w:r>
      <w:r>
        <w:rPr>
          <w:rFonts w:ascii="Times New Roman"/>
          <w:b w:val="false"/>
          <w:i w:val="false"/>
          <w:color w:val="000000"/>
          <w:sz w:val="28"/>
        </w:rPr>
        <w:t>город (селение) _______________________________________________________________________</w:t>
      </w:r>
      <w:r>
        <w:br/>
      </w:r>
      <w:r>
        <w:rPr>
          <w:rFonts w:ascii="Times New Roman"/>
          <w:b w:val="false"/>
          <w:i w:val="false"/>
          <w:color w:val="000000"/>
          <w:sz w:val="28"/>
        </w:rPr>
        <w:t>район _______________________________________________________________________________</w:t>
      </w:r>
      <w:r>
        <w:br/>
      </w:r>
      <w:r>
        <w:rPr>
          <w:rFonts w:ascii="Times New Roman"/>
          <w:b w:val="false"/>
          <w:i w:val="false"/>
          <w:color w:val="000000"/>
          <w:sz w:val="28"/>
        </w:rPr>
        <w:t>Гражданство _________________________________________________________________________</w:t>
      </w:r>
      <w:r>
        <w:br/>
      </w:r>
      <w:r>
        <w:rPr>
          <w:rFonts w:ascii="Times New Roman"/>
          <w:b w:val="false"/>
          <w:i w:val="false"/>
          <w:color w:val="000000"/>
          <w:sz w:val="28"/>
        </w:rPr>
        <w:t>Национальность ______________________________________________________________________</w:t>
      </w:r>
      <w:r>
        <w:br/>
      </w:r>
      <w:r>
        <w:rPr>
          <w:rFonts w:ascii="Times New Roman"/>
          <w:b w:val="false"/>
          <w:i w:val="false"/>
          <w:color w:val="000000"/>
          <w:sz w:val="28"/>
        </w:rPr>
        <w:t>и гражданка__________________________________________________________________________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 xml:space="preserve">                                                               до заключения брака (супружества)</w:t>
      </w:r>
      <w:r>
        <w:br/>
      </w:r>
      <w:r>
        <w:rPr>
          <w:rFonts w:ascii="Times New Roman"/>
          <w:b w:val="false"/>
          <w:i w:val="false"/>
          <w:color w:val="000000"/>
          <w:sz w:val="28"/>
        </w:rPr>
        <w:t>Родившаяся __________________________________________________________________________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w:t>
      </w:r>
      <w:r>
        <w:br/>
      </w:r>
      <w:r>
        <w:rPr>
          <w:rFonts w:ascii="Times New Roman"/>
          <w:b w:val="false"/>
          <w:i w:val="false"/>
          <w:color w:val="000000"/>
          <w:sz w:val="28"/>
        </w:rPr>
        <w:t>область _____________________________________________________________</w:t>
      </w:r>
      <w:r>
        <w:br/>
      </w:r>
      <w:r>
        <w:rPr>
          <w:rFonts w:ascii="Times New Roman"/>
          <w:b w:val="false"/>
          <w:i w:val="false"/>
          <w:color w:val="000000"/>
          <w:sz w:val="28"/>
        </w:rPr>
        <w:t>город (селение) _______________________________________________________</w:t>
      </w:r>
      <w:r>
        <w:br/>
      </w:r>
      <w:r>
        <w:rPr>
          <w:rFonts w:ascii="Times New Roman"/>
          <w:b w:val="false"/>
          <w:i w:val="false"/>
          <w:color w:val="000000"/>
          <w:sz w:val="28"/>
        </w:rPr>
        <w:t>район _______________________________________________________________</w:t>
      </w:r>
      <w:r>
        <w:br/>
      </w:r>
      <w:r>
        <w:rPr>
          <w:rFonts w:ascii="Times New Roman"/>
          <w:b w:val="false"/>
          <w:i w:val="false"/>
          <w:color w:val="000000"/>
          <w:sz w:val="28"/>
        </w:rPr>
        <w:t>Гражданство _________________________________________________________</w:t>
      </w:r>
      <w:r>
        <w:br/>
      </w:r>
      <w:r>
        <w:rPr>
          <w:rFonts w:ascii="Times New Roman"/>
          <w:b w:val="false"/>
          <w:i w:val="false"/>
          <w:color w:val="000000"/>
          <w:sz w:val="28"/>
        </w:rPr>
        <w:t>Национальность ______________________________________________________</w:t>
      </w:r>
      <w:r>
        <w:br/>
      </w:r>
      <w:r>
        <w:rPr>
          <w:rFonts w:ascii="Times New Roman"/>
          <w:b w:val="false"/>
          <w:i w:val="false"/>
          <w:color w:val="000000"/>
          <w:sz w:val="28"/>
        </w:rPr>
        <w:t>заключили брак (супружество), о чем в книге регистрации актов о заключении</w:t>
      </w:r>
      <w:r>
        <w:br/>
      </w:r>
      <w:r>
        <w:rPr>
          <w:rFonts w:ascii="Times New Roman"/>
          <w:b w:val="false"/>
          <w:i w:val="false"/>
          <w:color w:val="000000"/>
          <w:sz w:val="28"/>
        </w:rPr>
        <w:t>брака (супружества)________ числа _______________ месяца ___________ года</w:t>
      </w:r>
      <w:r>
        <w:br/>
      </w:r>
      <w:r>
        <w:rPr>
          <w:rFonts w:ascii="Times New Roman"/>
          <w:b w:val="false"/>
          <w:i w:val="false"/>
          <w:color w:val="000000"/>
          <w:sz w:val="28"/>
        </w:rPr>
        <w:t>произведена запись за №______________</w:t>
      </w:r>
      <w:r>
        <w:br/>
      </w:r>
      <w:r>
        <w:rPr>
          <w:rFonts w:ascii="Times New Roman"/>
          <w:b w:val="false"/>
          <w:i w:val="false"/>
          <w:color w:val="000000"/>
          <w:sz w:val="28"/>
        </w:rPr>
        <w:t>После заключения брака (супружества) присвоены фамилии:</w:t>
      </w:r>
      <w:r>
        <w:br/>
      </w:r>
      <w:r>
        <w:rPr>
          <w:rFonts w:ascii="Times New Roman"/>
          <w:b w:val="false"/>
          <w:i w:val="false"/>
          <w:color w:val="000000"/>
          <w:sz w:val="28"/>
        </w:rPr>
        <w:t>супругу супруге</w:t>
      </w:r>
      <w:r>
        <w:br/>
      </w:r>
      <w:r>
        <w:rPr>
          <w:rFonts w:ascii="Times New Roman"/>
          <w:b w:val="false"/>
          <w:i w:val="false"/>
          <w:color w:val="000000"/>
          <w:sz w:val="28"/>
        </w:rPr>
        <w:t>___________________________ _________________________________________</w:t>
      </w:r>
      <w:r>
        <w:br/>
      </w:r>
      <w:r>
        <w:rPr>
          <w:rFonts w:ascii="Times New Roman"/>
          <w:b w:val="false"/>
          <w:i w:val="false"/>
          <w:color w:val="000000"/>
          <w:sz w:val="28"/>
        </w:rPr>
        <w:t>Дата выдачи свидетельства о заключении брака (супружества):</w:t>
      </w:r>
      <w:r>
        <w:br/>
      </w:r>
      <w:r>
        <w:rPr>
          <w:rFonts w:ascii="Times New Roman"/>
          <w:b w:val="false"/>
          <w:i w:val="false"/>
          <w:color w:val="000000"/>
          <w:sz w:val="28"/>
        </w:rPr>
        <w:t>_________ числа ______________месяца ___________________________ года</w:t>
      </w:r>
      <w:r>
        <w:br/>
      </w:r>
      <w:r>
        <w:rPr>
          <w:rFonts w:ascii="Times New Roman"/>
          <w:b w:val="false"/>
          <w:i w:val="false"/>
          <w:color w:val="000000"/>
          <w:sz w:val="28"/>
        </w:rPr>
        <w:t>Номер выданного свидетельства о заключении брак (супружества)</w:t>
      </w:r>
      <w:r>
        <w:br/>
      </w:r>
      <w:r>
        <w:rPr>
          <w:rFonts w:ascii="Times New Roman"/>
          <w:b w:val="false"/>
          <w:i w:val="false"/>
          <w:color w:val="000000"/>
          <w:sz w:val="28"/>
        </w:rPr>
        <w:t>_____________________________________________________________________</w:t>
      </w:r>
      <w:r>
        <w:br/>
      </w:r>
      <w:r>
        <w:rPr>
          <w:rFonts w:ascii="Times New Roman"/>
          <w:b w:val="false"/>
          <w:i w:val="false"/>
          <w:color w:val="000000"/>
          <w:sz w:val="28"/>
        </w:rPr>
        <w:t>Примечание* Основание внесения изменения, дополнения, исправления  в актовую запись,</w:t>
      </w:r>
      <w:r>
        <w:br/>
      </w:r>
      <w:r>
        <w:rPr>
          <w:rFonts w:ascii="Times New Roman"/>
          <w:b w:val="false"/>
          <w:i w:val="false"/>
          <w:color w:val="000000"/>
          <w:sz w:val="28"/>
        </w:rPr>
        <w:t>выдачи повторного свидетельства о заключении брака  (супружества)</w:t>
      </w:r>
      <w:r>
        <w:br/>
      </w:r>
      <w:r>
        <w:rPr>
          <w:rFonts w:ascii="Times New Roman"/>
          <w:b w:val="false"/>
          <w:i w:val="false"/>
          <w:color w:val="000000"/>
          <w:sz w:val="28"/>
        </w:rPr>
        <w:t>_______________________________________________________________________________</w:t>
      </w:r>
      <w:r>
        <w:br/>
      </w:r>
      <w:r>
        <w:rPr>
          <w:rFonts w:ascii="Times New Roman"/>
          <w:b w:val="false"/>
          <w:i w:val="false"/>
          <w:color w:val="000000"/>
          <w:sz w:val="28"/>
        </w:rPr>
        <w:t xml:space="preserve">                        (при их наличии, указать причину или основание)</w:t>
      </w:r>
      <w:r>
        <w:br/>
      </w:r>
      <w:r>
        <w:rPr>
          <w:rFonts w:ascii="Times New Roman"/>
          <w:b w:val="false"/>
          <w:i w:val="false"/>
          <w:color w:val="000000"/>
          <w:sz w:val="28"/>
        </w:rPr>
        <w:t>Место государственной регистрации заключения брака (супружества)</w:t>
      </w:r>
      <w:r>
        <w:br/>
      </w:r>
      <w:r>
        <w:rPr>
          <w:rFonts w:ascii="Times New Roman"/>
          <w:b w:val="false"/>
          <w:i w:val="false"/>
          <w:color w:val="000000"/>
          <w:sz w:val="28"/>
        </w:rPr>
        <w:t>(наименование регистрирующего органа): __________________________________________________</w:t>
      </w:r>
      <w:r>
        <w:br/>
      </w:r>
      <w:r>
        <w:rPr>
          <w:rFonts w:ascii="Times New Roman"/>
          <w:b w:val="false"/>
          <w:i w:val="false"/>
          <w:color w:val="000000"/>
          <w:sz w:val="28"/>
        </w:rPr>
        <w:t>*Примечание: заполняется при наличии отметки о расторжении брака(супружества):</w:t>
      </w:r>
      <w:r>
        <w:br/>
      </w:r>
      <w:r>
        <w:rPr>
          <w:rFonts w:ascii="Times New Roman"/>
          <w:b w:val="false"/>
          <w:i w:val="false"/>
          <w:color w:val="000000"/>
          <w:sz w:val="28"/>
        </w:rPr>
        <w:t>Вышеуказанный брак (супружество) расторгнут согласно актовой записи или  решения суда</w:t>
      </w:r>
      <w:r>
        <w:br/>
      </w:r>
      <w:r>
        <w:rPr>
          <w:rFonts w:ascii="Times New Roman"/>
          <w:b w:val="false"/>
          <w:i w:val="false"/>
          <w:color w:val="000000"/>
          <w:sz w:val="28"/>
        </w:rPr>
        <w:t>№ ________от _______числа _____месяца ____ года</w:t>
      </w:r>
      <w:r>
        <w:br/>
      </w:r>
      <w:r>
        <w:rPr>
          <w:rFonts w:ascii="Times New Roman"/>
          <w:b w:val="false"/>
          <w:i w:val="false"/>
          <w:color w:val="000000"/>
          <w:sz w:val="28"/>
        </w:rPr>
        <w:t>_______________________________________________________________________________________</w:t>
      </w:r>
      <w:r>
        <w:br/>
      </w:r>
      <w:r>
        <w:rPr>
          <w:rFonts w:ascii="Times New Roman"/>
          <w:b w:val="false"/>
          <w:i w:val="false"/>
          <w:color w:val="000000"/>
          <w:sz w:val="28"/>
        </w:rPr>
        <w:t>(суд вынесший решение суда о расторжении брака (супружества) или наименование регистрирующего органа)</w:t>
      </w:r>
    </w:p>
    <w:p>
      <w:pPr>
        <w:spacing w:after="0"/>
        <w:ind w:left="0"/>
        <w:jc w:val="both"/>
      </w:pPr>
      <w:r>
        <w:rPr>
          <w:rFonts w:ascii="Times New Roman"/>
          <w:b w:val="false"/>
          <w:i w:val="false"/>
          <w:color w:val="000000"/>
          <w:sz w:val="28"/>
        </w:rPr>
        <w:t>
      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21</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"Регистрация перемены имени, отчества, фамилии, в том числе внесение изменений, дополнений и исправлений в записи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 Алматы и Шымкента, районов и городов областного значения (далее – услугодатель)</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Государственная корпорация;</w:t>
            </w:r>
            <w:r>
              <w:br/>
            </w:r>
            <w:r>
              <w:rPr>
                <w:rFonts w:ascii="Times New Roman"/>
                <w:b w:val="false"/>
                <w:i w:val="false"/>
                <w:color w:val="000000"/>
                <w:sz w:val="20"/>
              </w:rPr>
              <w:t>
4)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услугодателю или в Государственную корпорацию - 5 (пять) рабочих дня;</w:t>
            </w:r>
            <w:r>
              <w:br/>
            </w:r>
            <w:r>
              <w:rPr>
                <w:rFonts w:ascii="Times New Roman"/>
                <w:b w:val="false"/>
                <w:i w:val="false"/>
                <w:color w:val="000000"/>
                <w:sz w:val="20"/>
              </w:rPr>
              <w:t>
внесение изменений, дополнений и исправлений в запись акта гражданского состояния - 5 (пять)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и назначении даты регистрации перемены имени, отчества, фамилии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о перемене имени, отчества, фамилии, свидетельство о рождении (в случаях внесении изменений в актовую запись о рождении), повторное свидетельство о перемене имени, отчества, фамилии с внесенными изменениями, дополнениями и исправлениями;</w:t>
            </w:r>
            <w:r>
              <w:br/>
            </w:r>
            <w:r>
              <w:rPr>
                <w:rFonts w:ascii="Times New Roman"/>
                <w:b w:val="false"/>
                <w:i w:val="false"/>
                <w:color w:val="000000"/>
                <w:sz w:val="20"/>
              </w:rPr>
              <w:t>
2) мотивированный ответ об отказе в оказании государственной услуги.</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перемене имени, отчества, фамилии или мотивированный отказ при подаче заявления через портал.</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за регистрацию перемены имени, отчества, фамилии – 2 МРП;</w:t>
            </w:r>
            <w:r>
              <w:br/>
            </w:r>
            <w:r>
              <w:rPr>
                <w:rFonts w:ascii="Times New Roman"/>
                <w:b w:val="false"/>
                <w:i w:val="false"/>
                <w:color w:val="000000"/>
                <w:sz w:val="20"/>
              </w:rPr>
              <w:t>
2) за выдачу свидетельства в связи с изменением, дополнением, исправлением и восстановлением записи акта о перемене имени, отчества, фамилии – 0,5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заявление о государственной регистрации перемены имени, отчества, фамилии по форме согласно </w:t>
            </w:r>
            <w:r>
              <w:rPr>
                <w:rFonts w:ascii="Times New Roman"/>
                <w:b w:val="false"/>
                <w:i w:val="false"/>
                <w:color w:val="000000"/>
                <w:sz w:val="20"/>
              </w:rPr>
              <w:t>приложению 22</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свидетельства о регистрации актов гражданского состояния выданные за пределами Республики Казахстан;</w:t>
            </w:r>
            <w:r>
              <w:br/>
            </w:r>
            <w:r>
              <w:rPr>
                <w:rFonts w:ascii="Times New Roman"/>
                <w:b w:val="false"/>
                <w:i w:val="false"/>
                <w:color w:val="000000"/>
                <w:sz w:val="20"/>
              </w:rPr>
              <w:t>
4) две фотографии услугополучателя размером 3*4 см.;</w:t>
            </w:r>
            <w:r>
              <w:br/>
            </w:r>
            <w:r>
              <w:rPr>
                <w:rFonts w:ascii="Times New Roman"/>
                <w:b w:val="false"/>
                <w:i w:val="false"/>
                <w:color w:val="000000"/>
                <w:sz w:val="20"/>
              </w:rPr>
              <w:t>
5) документ, подтверждающий уплату в бюджет государственной пошлины, за исключением случаев оплаты через ПШЭП;</w:t>
            </w:r>
            <w:r>
              <w:br/>
            </w:r>
            <w:r>
              <w:rPr>
                <w:rFonts w:ascii="Times New Roman"/>
                <w:b w:val="false"/>
                <w:i w:val="false"/>
                <w:color w:val="000000"/>
                <w:sz w:val="20"/>
              </w:rPr>
              <w:t>
6) в случае необходимости сотрудником услугодателя истребуются дополнительные документы, подтверждающие причины, в связи с которыми услугополучатель просит переменить имя, отчество, фамилию.</w:t>
            </w:r>
            <w:r>
              <w:br/>
            </w:r>
            <w:r>
              <w:rPr>
                <w:rFonts w:ascii="Times New Roman"/>
                <w:b w:val="false"/>
                <w:i w:val="false"/>
                <w:color w:val="000000"/>
                <w:sz w:val="20"/>
              </w:rPr>
              <w:t>
При обращении на портал:</w:t>
            </w:r>
            <w:r>
              <w:br/>
            </w:r>
            <w:r>
              <w:rPr>
                <w:rFonts w:ascii="Times New Roman"/>
                <w:b w:val="false"/>
                <w:i w:val="false"/>
                <w:color w:val="000000"/>
                <w:sz w:val="20"/>
              </w:rPr>
              <w:t xml:space="preserve">
1) электронное заявление, удостоверенное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 </w:t>
            </w:r>
            <w:r>
              <w:br/>
            </w:r>
            <w:r>
              <w:rPr>
                <w:rFonts w:ascii="Times New Roman"/>
                <w:b w:val="false"/>
                <w:i w:val="false"/>
                <w:color w:val="000000"/>
                <w:sz w:val="20"/>
              </w:rPr>
              <w:t>
2) сведения о государственной регистрации актов гражданского состояния.</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перемене имени, отчества, фамилии:</w:t>
            </w:r>
            <w:r>
              <w:br/>
            </w:r>
            <w:r>
              <w:rPr>
                <w:rFonts w:ascii="Times New Roman"/>
                <w:b w:val="false"/>
                <w:i w:val="false"/>
                <w:color w:val="000000"/>
                <w:sz w:val="20"/>
              </w:rPr>
              <w:t xml:space="preserve">
1) заявление о внесении изменений, дополнений и исправлений по форме согласно </w:t>
            </w:r>
            <w:r>
              <w:rPr>
                <w:rFonts w:ascii="Times New Roman"/>
                <w:b w:val="false"/>
                <w:i w:val="false"/>
                <w:color w:val="000000"/>
                <w:sz w:val="20"/>
              </w:rPr>
              <w:t>приложению 24</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оригинал свидетельства о государственной регистрации акта гражданского состояния, которое подлежит обмену в связи с внесением изменения, дополнения и исправления в запись акта гражданского состояния, в случае утери оригинала свидетельства указать о его утере и сведения о регистрации акта гражданского состояния;</w:t>
            </w:r>
            <w:r>
              <w:br/>
            </w:r>
            <w:r>
              <w:rPr>
                <w:rFonts w:ascii="Times New Roman"/>
                <w:b w:val="false"/>
                <w:i w:val="false"/>
                <w:color w:val="000000"/>
                <w:sz w:val="20"/>
              </w:rPr>
              <w:t>
4) документ, подтверждающий наличие основания для внесения изменения, дополнения и исправления в запись акта гражданского состояния;</w:t>
            </w:r>
            <w:r>
              <w:br/>
            </w:r>
            <w:r>
              <w:rPr>
                <w:rFonts w:ascii="Times New Roman"/>
                <w:b w:val="false"/>
                <w:i w:val="false"/>
                <w:color w:val="000000"/>
                <w:sz w:val="20"/>
              </w:rPr>
              <w:t>
5) нотариально удостоверенная доверенность, в случае обращения представителя услугополучателя.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объектов, данных и сведений, необходимых для оказания государственной услуги, требованиям, установленным нормативными правовыми актами Республики Казахстан.</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22</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 состояния,</w:t>
            </w:r>
            <w:r>
              <w:br/>
            </w:r>
            <w:r>
              <w:rPr>
                <w:rFonts w:ascii="Times New Roman"/>
                <w:b w:val="false"/>
                <w:i w:val="false"/>
                <w:color w:val="000000"/>
                <w:sz w:val="20"/>
              </w:rPr>
              <w:t>внесения изменений, восстановления,</w:t>
            </w:r>
            <w:r>
              <w:br/>
            </w:r>
            <w:r>
              <w:rPr>
                <w:rFonts w:ascii="Times New Roman"/>
                <w:b w:val="false"/>
                <w:i w:val="false"/>
                <w:color w:val="000000"/>
                <w:sz w:val="20"/>
              </w:rPr>
              <w:t>аннулирования 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заявителей)</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проживающих по адресу:</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bookmarkStart w:name="z419" w:id="375"/>
    <w:p>
      <w:pPr>
        <w:spacing w:after="0"/>
        <w:ind w:left="0"/>
        <w:jc w:val="left"/>
      </w:pPr>
      <w:r>
        <w:rPr>
          <w:rFonts w:ascii="Times New Roman"/>
          <w:b/>
          <w:i w:val="false"/>
          <w:color w:val="000000"/>
        </w:rPr>
        <w:t xml:space="preserve">                                                                            Заявление о государственной регистрации перемены имени, отчества</w:t>
      </w:r>
      <w:r>
        <w:br/>
      </w:r>
      <w:r>
        <w:rPr>
          <w:rFonts w:ascii="Times New Roman"/>
          <w:b/>
          <w:i w:val="false"/>
          <w:color w:val="000000"/>
        </w:rPr>
        <w:t xml:space="preserve">                                                      (если указано в документах, удостоверяющих личность), фамилии (нужное подчеркнуть)</w:t>
      </w:r>
    </w:p>
    <w:bookmarkEnd w:id="375"/>
    <w:p>
      <w:pPr>
        <w:spacing w:after="0"/>
        <w:ind w:left="0"/>
        <w:jc w:val="both"/>
      </w:pPr>
      <w:r>
        <w:rPr>
          <w:rFonts w:ascii="Times New Roman"/>
          <w:b w:val="false"/>
          <w:i w:val="false"/>
          <w:color w:val="000000"/>
          <w:sz w:val="28"/>
        </w:rPr>
        <w:t>
      Прошу переменить мне __________________________________________________________________________</w:t>
      </w:r>
      <w:r>
        <w:br/>
      </w:r>
      <w:r>
        <w:rPr>
          <w:rFonts w:ascii="Times New Roman"/>
          <w:b w:val="false"/>
          <w:i w:val="false"/>
          <w:color w:val="000000"/>
          <w:sz w:val="28"/>
        </w:rPr>
        <w:t xml:space="preserve">                                                                                    (указать, какие изменения следует произвести)</w:t>
      </w:r>
      <w:r>
        <w:br/>
      </w:r>
      <w:r>
        <w:rPr>
          <w:rFonts w:ascii="Times New Roman"/>
          <w:b w:val="false"/>
          <w:i w:val="false"/>
          <w:color w:val="000000"/>
          <w:sz w:val="28"/>
        </w:rPr>
        <w:t>на ________________________________________________________________________________ в связи с ____</w:t>
      </w:r>
      <w:r>
        <w:br/>
      </w:r>
      <w:r>
        <w:rPr>
          <w:rFonts w:ascii="Times New Roman"/>
          <w:b w:val="false"/>
          <w:i w:val="false"/>
          <w:color w:val="000000"/>
          <w:sz w:val="28"/>
        </w:rPr>
        <w:t xml:space="preserve">     (избранное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_______________________________________________________________________________________________</w:t>
      </w:r>
      <w:r>
        <w:br/>
      </w:r>
      <w:r>
        <w:rPr>
          <w:rFonts w:ascii="Times New Roman"/>
          <w:b w:val="false"/>
          <w:i w:val="false"/>
          <w:color w:val="000000"/>
          <w:sz w:val="28"/>
        </w:rPr>
        <w:t xml:space="preserve">    (причина изменения имени, отчества (если указано в документах, удостоверяющих личность), фамилии)</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w:t>
      </w:r>
      <w:r>
        <w:br/>
      </w:r>
      <w:r>
        <w:rPr>
          <w:rFonts w:ascii="Times New Roman"/>
          <w:b w:val="false"/>
          <w:i w:val="false"/>
          <w:color w:val="000000"/>
          <w:sz w:val="28"/>
        </w:rPr>
        <w:t>фамилия  ______________________________________________________________________________________</w:t>
      </w:r>
      <w:r>
        <w:br/>
      </w:r>
      <w:r>
        <w:rPr>
          <w:rFonts w:ascii="Times New Roman"/>
          <w:b w:val="false"/>
          <w:i w:val="false"/>
          <w:color w:val="000000"/>
          <w:sz w:val="28"/>
        </w:rPr>
        <w:t>2. Дата рождения _______________________________________________________________________________</w:t>
      </w:r>
      <w:r>
        <w:br/>
      </w:r>
      <w:r>
        <w:rPr>
          <w:rFonts w:ascii="Times New Roman"/>
          <w:b w:val="false"/>
          <w:i w:val="false"/>
          <w:color w:val="000000"/>
          <w:sz w:val="28"/>
        </w:rPr>
        <w:t>3. Место рождения _____________________________________________________________________________</w:t>
      </w:r>
      <w:r>
        <w:br/>
      </w:r>
      <w:r>
        <w:rPr>
          <w:rFonts w:ascii="Times New Roman"/>
          <w:b w:val="false"/>
          <w:i w:val="false"/>
          <w:color w:val="000000"/>
          <w:sz w:val="28"/>
        </w:rPr>
        <w:t>4. Национальность _____________________________________________________________________________</w:t>
      </w:r>
      <w:r>
        <w:br/>
      </w:r>
      <w:r>
        <w:rPr>
          <w:rFonts w:ascii="Times New Roman"/>
          <w:b w:val="false"/>
          <w:i w:val="false"/>
          <w:color w:val="000000"/>
          <w:sz w:val="28"/>
        </w:rPr>
        <w:t>5. Гражданство ________________________________________________________________________________</w:t>
      </w:r>
      <w:r>
        <w:br/>
      </w:r>
      <w:r>
        <w:rPr>
          <w:rFonts w:ascii="Times New Roman"/>
          <w:b w:val="false"/>
          <w:i w:val="false"/>
          <w:color w:val="000000"/>
          <w:sz w:val="28"/>
        </w:rPr>
        <w:t>6. Семейное положение _________________________________________________________________________</w:t>
      </w:r>
      <w:r>
        <w:br/>
      </w:r>
      <w:r>
        <w:rPr>
          <w:rFonts w:ascii="Times New Roman"/>
          <w:b w:val="false"/>
          <w:i w:val="false"/>
          <w:color w:val="000000"/>
          <w:sz w:val="28"/>
        </w:rPr>
        <w:t>7. Имя, отчество, фамилия дата и место рождения несовершеннолетних детей</w:t>
      </w:r>
      <w:r>
        <w:br/>
      </w:r>
      <w:r>
        <w:rPr>
          <w:rFonts w:ascii="Times New Roman"/>
          <w:b w:val="false"/>
          <w:i w:val="false"/>
          <w:color w:val="000000"/>
          <w:sz w:val="28"/>
        </w:rPr>
        <w:t>______________________________ _______________________________________________________________</w:t>
      </w:r>
      <w:r>
        <w:br/>
      </w:r>
      <w:r>
        <w:rPr>
          <w:rFonts w:ascii="Times New Roman"/>
          <w:b w:val="false"/>
          <w:i w:val="false"/>
          <w:color w:val="000000"/>
          <w:sz w:val="28"/>
        </w:rPr>
        <w:t>8. Документ, удостоверяющий личность __________________________________________________________</w:t>
      </w:r>
      <w:r>
        <w:br/>
      </w:r>
      <w:r>
        <w:rPr>
          <w:rFonts w:ascii="Times New Roman"/>
          <w:b w:val="false"/>
          <w:i w:val="false"/>
          <w:color w:val="000000"/>
          <w:sz w:val="28"/>
        </w:rPr>
        <w:t>9. Данные о месте работы ______________________________________________________________________</w:t>
      </w:r>
      <w:r>
        <w:br/>
      </w:r>
      <w:r>
        <w:rPr>
          <w:rFonts w:ascii="Times New Roman"/>
          <w:b w:val="false"/>
          <w:i w:val="false"/>
          <w:color w:val="000000"/>
          <w:sz w:val="28"/>
        </w:rPr>
        <w:t>10. Отношение к военной службе: военнообязанный или невоеннообязанный  (нужное подчеркнуть)</w:t>
      </w:r>
      <w:r>
        <w:br/>
      </w:r>
      <w:r>
        <w:rPr>
          <w:rFonts w:ascii="Times New Roman"/>
          <w:b w:val="false"/>
          <w:i w:val="false"/>
          <w:color w:val="000000"/>
          <w:sz w:val="28"/>
        </w:rPr>
        <w:t>а) где состоит на учете ________________________________________________________________________</w:t>
      </w:r>
      <w:r>
        <w:br/>
      </w:r>
      <w:r>
        <w:rPr>
          <w:rFonts w:ascii="Times New Roman"/>
          <w:b w:val="false"/>
          <w:i w:val="false"/>
          <w:color w:val="000000"/>
          <w:sz w:val="28"/>
        </w:rPr>
        <w:t>б) наименование воинской части, в которой служит ________________________ _________________________</w:t>
      </w:r>
      <w:r>
        <w:br/>
      </w:r>
      <w:r>
        <w:rPr>
          <w:rFonts w:ascii="Times New Roman"/>
          <w:b w:val="false"/>
          <w:i w:val="false"/>
          <w:color w:val="000000"/>
          <w:sz w:val="28"/>
        </w:rPr>
        <w:t>11. В случае нахождения под следствием, судом либо наличия судимости, не погашенной или не снятой</w:t>
      </w:r>
      <w:r>
        <w:br/>
      </w:r>
      <w:r>
        <w:rPr>
          <w:rFonts w:ascii="Times New Roman"/>
          <w:b w:val="false"/>
          <w:i w:val="false"/>
          <w:color w:val="000000"/>
          <w:sz w:val="28"/>
        </w:rPr>
        <w:t>в установленном законом порядке, указать об этом, для направления соответствующего запроса</w:t>
      </w:r>
      <w:r>
        <w:br/>
      </w:r>
      <w:r>
        <w:rPr>
          <w:rFonts w:ascii="Times New Roman"/>
          <w:b w:val="false"/>
          <w:i w:val="false"/>
          <w:color w:val="000000"/>
          <w:sz w:val="28"/>
        </w:rPr>
        <w:t>в государственные органы об оповещении приема заявления о перемене имени, отчества, фамилии.</w:t>
      </w:r>
      <w:r>
        <w:br/>
      </w:r>
      <w:r>
        <w:rPr>
          <w:rFonts w:ascii="Times New Roman"/>
          <w:b w:val="false"/>
          <w:i w:val="false"/>
          <w:color w:val="000000"/>
          <w:sz w:val="28"/>
        </w:rPr>
        <w:t>12. Производилась ли ранее перемена имени, отчества (при его наличии),</w:t>
      </w:r>
      <w:r>
        <w:br/>
      </w:r>
      <w:r>
        <w:rPr>
          <w:rFonts w:ascii="Times New Roman"/>
          <w:b w:val="false"/>
          <w:i w:val="false"/>
          <w:color w:val="000000"/>
          <w:sz w:val="28"/>
        </w:rPr>
        <w:t>фамилии ______________________________________________________________________________________</w:t>
      </w:r>
      <w:r>
        <w:br/>
      </w:r>
      <w:r>
        <w:rPr>
          <w:rFonts w:ascii="Times New Roman"/>
          <w:b w:val="false"/>
          <w:i w:val="false"/>
          <w:color w:val="000000"/>
          <w:sz w:val="28"/>
        </w:rPr>
        <w:t>13. Причина перемены имени, отчества (если указано в документах,  удостоверяющих личность),</w:t>
      </w:r>
      <w:r>
        <w:br/>
      </w:r>
      <w:r>
        <w:rPr>
          <w:rFonts w:ascii="Times New Roman"/>
          <w:b w:val="false"/>
          <w:i w:val="false"/>
          <w:color w:val="000000"/>
          <w:sz w:val="28"/>
        </w:rPr>
        <w:t>фамилии ___________________________________ __________________________________________________</w:t>
      </w:r>
      <w:r>
        <w:br/>
      </w:r>
      <w:r>
        <w:rPr>
          <w:rFonts w:ascii="Times New Roman"/>
          <w:b w:val="false"/>
          <w:i w:val="false"/>
          <w:color w:val="000000"/>
          <w:sz w:val="28"/>
        </w:rPr>
        <w:t>К заявлению прилагаю:</w:t>
      </w:r>
      <w:r>
        <w:br/>
      </w:r>
      <w:r>
        <w:rPr>
          <w:rFonts w:ascii="Times New Roman"/>
          <w:b w:val="false"/>
          <w:i w:val="false"/>
          <w:color w:val="000000"/>
          <w:sz w:val="28"/>
        </w:rPr>
        <w:t>1) ______________________________ 4) ________________________________</w:t>
      </w:r>
      <w:r>
        <w:br/>
      </w:r>
      <w:r>
        <w:rPr>
          <w:rFonts w:ascii="Times New Roman"/>
          <w:b w:val="false"/>
          <w:i w:val="false"/>
          <w:color w:val="000000"/>
          <w:sz w:val="28"/>
        </w:rPr>
        <w:t>2) ______________________________ 5) ________________________________</w:t>
      </w:r>
      <w:r>
        <w:br/>
      </w:r>
      <w:r>
        <w:rPr>
          <w:rFonts w:ascii="Times New Roman"/>
          <w:b w:val="false"/>
          <w:i w:val="false"/>
          <w:color w:val="000000"/>
          <w:sz w:val="28"/>
        </w:rPr>
        <w:t>3) ______________________________ 6) ________________________________</w:t>
      </w:r>
      <w:r>
        <w:br/>
      </w:r>
      <w:r>
        <w:rPr>
          <w:rFonts w:ascii="Times New Roman"/>
          <w:b w:val="false"/>
          <w:i w:val="false"/>
          <w:color w:val="000000"/>
          <w:sz w:val="28"/>
        </w:rPr>
        <w:t>Осведомлен (-а) о необходимости обмена документов, удостоверяющих личность в течении месяца.</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 Казахстан</w:t>
      </w:r>
      <w:r>
        <w:br/>
      </w:r>
      <w:r>
        <w:rPr>
          <w:rFonts w:ascii="Times New Roman"/>
          <w:b w:val="false"/>
          <w:i w:val="false"/>
          <w:color w:val="000000"/>
          <w:sz w:val="28"/>
        </w:rPr>
        <w:t>"Об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"____" ___________ 20__ года _______________________ подпись</w:t>
      </w:r>
      <w:r>
        <w:br/>
      </w:r>
      <w:r>
        <w:rPr>
          <w:rFonts w:ascii="Times New Roman"/>
          <w:b w:val="false"/>
          <w:i w:val="false"/>
          <w:color w:val="000000"/>
          <w:sz w:val="28"/>
        </w:rPr>
        <w:t>________________________________________________________________________________________________________________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__________</w:t>
      </w:r>
      <w:r>
        <w:br/>
      </w:r>
      <w:r>
        <w:rPr>
          <w:rFonts w:ascii="Times New Roman"/>
          <w:b w:val="false"/>
          <w:i w:val="false"/>
          <w:color w:val="000000"/>
          <w:sz w:val="28"/>
        </w:rPr>
        <w:t>-------------------------------------------------------------------------------------------- (линия отрыва)</w:t>
      </w:r>
      <w:r>
        <w:br/>
      </w:r>
      <w:r>
        <w:rPr>
          <w:rFonts w:ascii="Times New Roman"/>
          <w:b w:val="false"/>
          <w:i w:val="false"/>
          <w:color w:val="000000"/>
          <w:sz w:val="28"/>
        </w:rPr>
        <w:t>"____" __________ 20 __ года принято на рассмотрение заявление о перемене  имени, отчества, фамилии</w:t>
      </w:r>
      <w:r>
        <w:br/>
      </w:r>
      <w:r>
        <w:rPr>
          <w:rFonts w:ascii="Times New Roman"/>
          <w:b w:val="false"/>
          <w:i w:val="false"/>
          <w:color w:val="000000"/>
          <w:sz w:val="28"/>
        </w:rPr>
        <w:t>Результаты рассмотрения будут сообщены "____" ___________ 20 ____ года</w:t>
      </w:r>
      <w:r>
        <w:br/>
      </w:r>
      <w:r>
        <w:rPr>
          <w:rFonts w:ascii="Times New Roman"/>
          <w:b w:val="false"/>
          <w:i w:val="false"/>
          <w:color w:val="000000"/>
          <w:sz w:val="28"/>
        </w:rPr>
        <w:t>Специалист 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23</w:t>
            </w:r>
            <w:r>
              <w:br/>
            </w:r>
            <w:r>
              <w:rPr>
                <w:rFonts w:ascii="Times New Roman"/>
                <w:b w:val="false"/>
                <w:i w:val="false"/>
                <w:color w:val="000000"/>
                <w:sz w:val="20"/>
              </w:rPr>
              <w:t>к Правилам организации государственной</w:t>
            </w:r>
            <w:r>
              <w:br/>
            </w:r>
            <w:r>
              <w:rPr>
                <w:rFonts w:ascii="Times New Roman"/>
                <w:b w:val="false"/>
                <w:i w:val="false"/>
                <w:color w:val="000000"/>
                <w:sz w:val="20"/>
              </w:rPr>
              <w:t>регистрации актов гражданского</w:t>
            </w:r>
            <w:r>
              <w:br/>
            </w:r>
            <w:r>
              <w:rPr>
                <w:rFonts w:ascii="Times New Roman"/>
                <w:b w:val="false"/>
                <w:i w:val="false"/>
                <w:color w:val="000000"/>
                <w:sz w:val="20"/>
              </w:rPr>
              <w:t>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w:t>
            </w:r>
            <w:r>
              <w:br/>
            </w:r>
            <w:r>
              <w:rPr>
                <w:rFonts w:ascii="Times New Roman"/>
                <w:b w:val="false"/>
                <w:i w:val="false"/>
                <w:color w:val="000000"/>
                <w:sz w:val="20"/>
              </w:rPr>
              <w:t>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____________________________</w:t>
            </w:r>
            <w:r>
              <w:br/>
            </w:r>
            <w:r>
              <w:rPr>
                <w:rFonts w:ascii="Times New Roman"/>
                <w:b w:val="false"/>
                <w:i w:val="false"/>
                <w:color w:val="000000"/>
                <w:sz w:val="20"/>
              </w:rPr>
              <w:t>(наименование</w:t>
            </w:r>
            <w:r>
              <w:br/>
            </w:r>
            <w:r>
              <w:rPr>
                <w:rFonts w:ascii="Times New Roman"/>
                <w:b w:val="false"/>
                <w:i w:val="false"/>
                <w:color w:val="000000"/>
                <w:sz w:val="20"/>
              </w:rPr>
              <w:t>регистрирующего органа)</w:t>
            </w:r>
            <w:r>
              <w:br/>
            </w:r>
            <w:r>
              <w:rPr>
                <w:rFonts w:ascii="Times New Roman"/>
                <w:b w:val="false"/>
                <w:i w:val="false"/>
                <w:color w:val="000000"/>
                <w:sz w:val="20"/>
              </w:rPr>
              <w:t xml:space="preserve"> "___" ___________ 20 ___ года</w:t>
            </w:r>
          </w:p>
        </w:tc>
      </w:tr>
    </w:tbl>
    <w:bookmarkStart w:name="z422" w:id="376"/>
    <w:p>
      <w:pPr>
        <w:spacing w:after="0"/>
        <w:ind w:left="0"/>
        <w:jc w:val="both"/>
      </w:pPr>
      <w:r>
        <w:rPr>
          <w:rFonts w:ascii="Times New Roman"/>
          <w:b w:val="false"/>
          <w:i w:val="false"/>
          <w:color w:val="000000"/>
          <w:sz w:val="28"/>
        </w:rPr>
        <w:t>
      Заключение № _________ о перемене имени, отчества (если указано в документах, удостоверяющих личность),</w:t>
      </w:r>
      <w:r>
        <w:br/>
      </w:r>
      <w:r>
        <w:rPr>
          <w:rFonts w:ascii="Times New Roman"/>
          <w:b w:val="false"/>
          <w:i w:val="false"/>
          <w:color w:val="000000"/>
          <w:sz w:val="28"/>
        </w:rPr>
        <w:t>фамилии либо об отказе (нужное подчеркнуть)</w:t>
      </w:r>
    </w:p>
    <w:bookmarkEnd w:id="376"/>
    <w:p>
      <w:pPr>
        <w:spacing w:after="0"/>
        <w:ind w:left="0"/>
        <w:jc w:val="both"/>
      </w:pPr>
      <w:r>
        <w:rPr>
          <w:rFonts w:ascii="Times New Roman"/>
          <w:b w:val="false"/>
          <w:i w:val="false"/>
          <w:color w:val="000000"/>
          <w:sz w:val="28"/>
        </w:rPr>
        <w:t>
      Регистрирующий орган ___________________________________________________________________________</w:t>
      </w:r>
      <w:r>
        <w:br/>
      </w:r>
      <w:r>
        <w:rPr>
          <w:rFonts w:ascii="Times New Roman"/>
          <w:b w:val="false"/>
          <w:i w:val="false"/>
          <w:color w:val="000000"/>
          <w:sz w:val="28"/>
        </w:rPr>
        <w:t xml:space="preserve">                                                                            (наименование района (города), области)</w:t>
      </w:r>
      <w:r>
        <w:br/>
      </w:r>
      <w:r>
        <w:rPr>
          <w:rFonts w:ascii="Times New Roman"/>
          <w:b w:val="false"/>
          <w:i w:val="false"/>
          <w:color w:val="000000"/>
          <w:sz w:val="28"/>
        </w:rPr>
        <w:t>рассмотрев ходатайство 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заявителя)</w:t>
      </w:r>
      <w:r>
        <w:br/>
      </w:r>
      <w:r>
        <w:rPr>
          <w:rFonts w:ascii="Times New Roman"/>
          <w:b w:val="false"/>
          <w:i w:val="false"/>
          <w:color w:val="000000"/>
          <w:sz w:val="28"/>
        </w:rPr>
        <w:t>родившегося (йся) ________________________________________________________________________________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________________________________________________________________________________________________</w:t>
      </w:r>
      <w:r>
        <w:br/>
      </w:r>
      <w:r>
        <w:rPr>
          <w:rFonts w:ascii="Times New Roman"/>
          <w:b w:val="false"/>
          <w:i w:val="false"/>
          <w:color w:val="000000"/>
          <w:sz w:val="28"/>
        </w:rPr>
        <w:t xml:space="preserve">                                                                (место рождения: село, район, город, область)</w:t>
      </w:r>
      <w:r>
        <w:br/>
      </w:r>
      <w:r>
        <w:rPr>
          <w:rFonts w:ascii="Times New Roman"/>
          <w:b w:val="false"/>
          <w:i w:val="false"/>
          <w:color w:val="000000"/>
          <w:sz w:val="28"/>
        </w:rPr>
        <w:t>о перемене ______________________________________________________________________________________</w:t>
      </w:r>
      <w:r>
        <w:br/>
      </w:r>
      <w:r>
        <w:rPr>
          <w:rFonts w:ascii="Times New Roman"/>
          <w:b w:val="false"/>
          <w:i w:val="false"/>
          <w:color w:val="000000"/>
          <w:sz w:val="28"/>
        </w:rPr>
        <w:t xml:space="preserve">                                                                      (указывается, что желает переменить)</w:t>
      </w:r>
      <w:r>
        <w:br/>
      </w:r>
      <w:r>
        <w:rPr>
          <w:rFonts w:ascii="Times New Roman"/>
          <w:b w:val="false"/>
          <w:i w:val="false"/>
          <w:color w:val="000000"/>
          <w:sz w:val="28"/>
        </w:rPr>
        <w:t>по причине ______________________________________________________________________________________</w:t>
      </w:r>
      <w:r>
        <w:br/>
      </w:r>
      <w:r>
        <w:rPr>
          <w:rFonts w:ascii="Times New Roman"/>
          <w:b w:val="false"/>
          <w:i w:val="false"/>
          <w:color w:val="000000"/>
          <w:sz w:val="28"/>
        </w:rPr>
        <w:t xml:space="preserve">                                                        (указывается причина перемены согласно статье 257 Кодекса</w:t>
      </w:r>
      <w:r>
        <w:br/>
      </w:r>
      <w:r>
        <w:rPr>
          <w:rFonts w:ascii="Times New Roman"/>
          <w:b w:val="false"/>
          <w:i w:val="false"/>
          <w:color w:val="000000"/>
          <w:sz w:val="28"/>
        </w:rPr>
        <w:t>________________________________________________________________________________________________</w:t>
      </w:r>
      <w:r>
        <w:br/>
      </w:r>
      <w:r>
        <w:rPr>
          <w:rFonts w:ascii="Times New Roman"/>
          <w:b w:val="false"/>
          <w:i w:val="false"/>
          <w:color w:val="000000"/>
          <w:sz w:val="28"/>
        </w:rPr>
        <w:t xml:space="preserve">                                                        Республики Казахстан "О браке (супружестве) и семье")</w:t>
      </w:r>
      <w:r>
        <w:br/>
      </w:r>
      <w:r>
        <w:rPr>
          <w:rFonts w:ascii="Times New Roman"/>
          <w:b w:val="false"/>
          <w:i w:val="false"/>
          <w:color w:val="000000"/>
          <w:sz w:val="28"/>
        </w:rPr>
        <w:t>Установил:</w:t>
      </w:r>
      <w:r>
        <w:br/>
      </w:r>
      <w:r>
        <w:rPr>
          <w:rFonts w:ascii="Times New Roman"/>
          <w:b w:val="false"/>
          <w:i w:val="false"/>
          <w:color w:val="000000"/>
          <w:sz w:val="28"/>
        </w:rPr>
        <w:t>В записи акта о рождении № _______ от "____" _____________________ г.</w:t>
      </w:r>
      <w:r>
        <w:br/>
      </w:r>
      <w:r>
        <w:rPr>
          <w:rFonts w:ascii="Times New Roman"/>
          <w:b w:val="false"/>
          <w:i w:val="false"/>
          <w:color w:val="000000"/>
          <w:sz w:val="28"/>
        </w:rPr>
        <w:t>составленной в __________________________________________________________________________________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Он (она) значится как ____________________________________________________________________________</w:t>
      </w:r>
      <w:r>
        <w:br/>
      </w:r>
      <w:r>
        <w:rPr>
          <w:rFonts w:ascii="Times New Roman"/>
          <w:b w:val="false"/>
          <w:i w:val="false"/>
          <w:color w:val="000000"/>
          <w:sz w:val="28"/>
        </w:rPr>
        <w:t>Уроженец (ка) __________________________________________________________________________________</w:t>
      </w:r>
      <w:r>
        <w:br/>
      </w:r>
      <w:r>
        <w:rPr>
          <w:rFonts w:ascii="Times New Roman"/>
          <w:b w:val="false"/>
          <w:i w:val="false"/>
          <w:color w:val="000000"/>
          <w:sz w:val="28"/>
        </w:rPr>
        <w:t>Родители:______________________________________________________________________________________</w:t>
      </w:r>
      <w:r>
        <w:br/>
      </w:r>
      <w:r>
        <w:rPr>
          <w:rFonts w:ascii="Times New Roman"/>
          <w:b w:val="false"/>
          <w:i w:val="false"/>
          <w:color w:val="000000"/>
          <w:sz w:val="28"/>
        </w:rPr>
        <w:t>Состоит в браке (супружестве) с __________________________________________________________________</w:t>
      </w:r>
      <w:r>
        <w:br/>
      </w:r>
      <w:r>
        <w:rPr>
          <w:rFonts w:ascii="Times New Roman"/>
          <w:b w:val="false"/>
          <w:i w:val="false"/>
          <w:color w:val="000000"/>
          <w:sz w:val="28"/>
        </w:rPr>
        <w:t>запись акта о браке (супружестве) № _________ от "____" ____________________________________________</w:t>
      </w:r>
      <w:r>
        <w:br/>
      </w:r>
      <w:r>
        <w:rPr>
          <w:rFonts w:ascii="Times New Roman"/>
          <w:b w:val="false"/>
          <w:i w:val="false"/>
          <w:color w:val="000000"/>
          <w:sz w:val="28"/>
        </w:rPr>
        <w:t>составлена _____________________________________________________________________________________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Сведения о детях _______________________________________________________________________________</w:t>
      </w:r>
      <w:r>
        <w:br/>
      </w:r>
      <w:r>
        <w:rPr>
          <w:rFonts w:ascii="Times New Roman"/>
          <w:b w:val="false"/>
          <w:i w:val="false"/>
          <w:color w:val="000000"/>
          <w:sz w:val="28"/>
        </w:rPr>
        <w:t>Место жительства ______________________________________________________________________________</w:t>
      </w:r>
      <w:r>
        <w:br/>
      </w:r>
      <w:r>
        <w:rPr>
          <w:rFonts w:ascii="Times New Roman"/>
          <w:b w:val="false"/>
          <w:i w:val="false"/>
          <w:color w:val="000000"/>
          <w:sz w:val="28"/>
        </w:rPr>
        <w:t>Место работы __________________________________________________________________________________</w:t>
      </w:r>
      <w:r>
        <w:br/>
      </w:r>
      <w:r>
        <w:rPr>
          <w:rFonts w:ascii="Times New Roman"/>
          <w:b w:val="false"/>
          <w:i w:val="false"/>
          <w:color w:val="000000"/>
          <w:sz w:val="28"/>
        </w:rPr>
        <w:t xml:space="preserve">В соответствии со </w:t>
      </w:r>
      <w:r>
        <w:rPr>
          <w:rFonts w:ascii="Times New Roman"/>
          <w:b w:val="false"/>
          <w:i w:val="false"/>
          <w:color w:val="000000"/>
          <w:sz w:val="28"/>
        </w:rPr>
        <w:t>статьей 257</w:t>
      </w:r>
      <w:r>
        <w:rPr>
          <w:rFonts w:ascii="Times New Roman"/>
          <w:b w:val="false"/>
          <w:i w:val="false"/>
          <w:color w:val="000000"/>
          <w:sz w:val="28"/>
        </w:rPr>
        <w:t xml:space="preserve"> Кодекса Республики Казахстан "О браке (супружестве) и семье"</w:t>
      </w:r>
      <w:r>
        <w:br/>
      </w:r>
      <w:r>
        <w:rPr>
          <w:rFonts w:ascii="Times New Roman"/>
          <w:b w:val="false"/>
          <w:i w:val="false"/>
          <w:color w:val="000000"/>
          <w:sz w:val="28"/>
        </w:rPr>
        <w:t>Полагаю:</w:t>
      </w:r>
      <w:r>
        <w:br/>
      </w:r>
      <w:r>
        <w:rPr>
          <w:rFonts w:ascii="Times New Roman"/>
          <w:b w:val="false"/>
          <w:i w:val="false"/>
          <w:color w:val="000000"/>
          <w:sz w:val="28"/>
        </w:rPr>
        <w:t>______________________________________________________________________________________________</w:t>
      </w:r>
      <w:r>
        <w:br/>
      </w:r>
      <w:r>
        <w:rPr>
          <w:rFonts w:ascii="Times New Roman"/>
          <w:b w:val="false"/>
          <w:i w:val="false"/>
          <w:color w:val="000000"/>
          <w:sz w:val="28"/>
        </w:rPr>
        <w:t xml:space="preserve">                                                                     (решение регистрирующего органа)</w:t>
      </w:r>
      <w:r>
        <w:br/>
      </w:r>
      <w:r>
        <w:rPr>
          <w:rFonts w:ascii="Times New Roman"/>
          <w:b w:val="false"/>
          <w:i w:val="false"/>
          <w:color w:val="000000"/>
          <w:sz w:val="28"/>
        </w:rPr>
        <w:t>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заявителя)</w:t>
      </w:r>
      <w:r>
        <w:br/>
      </w:r>
      <w:r>
        <w:rPr>
          <w:rFonts w:ascii="Times New Roman"/>
          <w:b w:val="false"/>
          <w:i w:val="false"/>
          <w:color w:val="000000"/>
          <w:sz w:val="28"/>
        </w:rPr>
        <w:t>о перемене ____________________________________________________________________________________</w:t>
      </w:r>
      <w:r>
        <w:br/>
      </w:r>
      <w:r>
        <w:rPr>
          <w:rFonts w:ascii="Times New Roman"/>
          <w:b w:val="false"/>
          <w:i w:val="false"/>
          <w:color w:val="000000"/>
          <w:sz w:val="28"/>
        </w:rPr>
        <w:t xml:space="preserve">                                                                   (указывается, какой элемент и на что изменяется)</w:t>
      </w:r>
      <w:r>
        <w:br/>
      </w:r>
      <w:r>
        <w:rPr>
          <w:rFonts w:ascii="Times New Roman"/>
          <w:b w:val="false"/>
          <w:i w:val="false"/>
          <w:color w:val="000000"/>
          <w:sz w:val="28"/>
        </w:rPr>
        <w:t>При разрешении на перемену необходимо внести изменения в следующие  записи актов гражданского состояния</w:t>
      </w:r>
      <w:r>
        <w:br/>
      </w:r>
      <w:r>
        <w:rPr>
          <w:rFonts w:ascii="Times New Roman"/>
          <w:b w:val="false"/>
          <w:i w:val="false"/>
          <w:color w:val="000000"/>
          <w:sz w:val="28"/>
        </w:rPr>
        <w:t>____________________________________ _____________________________________________________________</w:t>
      </w:r>
      <w:r>
        <w:br/>
      </w:r>
      <w:r>
        <w:rPr>
          <w:rFonts w:ascii="Times New Roman"/>
          <w:b w:val="false"/>
          <w:i w:val="false"/>
          <w:color w:val="000000"/>
          <w:sz w:val="28"/>
        </w:rPr>
        <w:t>_________________________________________________________________________________________________</w:t>
      </w:r>
      <w:r>
        <w:br/>
      </w:r>
      <w:r>
        <w:rPr>
          <w:rFonts w:ascii="Times New Roman"/>
          <w:b w:val="false"/>
          <w:i w:val="false"/>
          <w:color w:val="000000"/>
          <w:sz w:val="28"/>
        </w:rPr>
        <w:t>Должностное лицо регистрирующего органа</w:t>
      </w:r>
      <w:r>
        <w:br/>
      </w:r>
      <w:r>
        <w:rPr>
          <w:rFonts w:ascii="Times New Roman"/>
          <w:b w:val="false"/>
          <w:i w:val="false"/>
          <w:color w:val="000000"/>
          <w:sz w:val="28"/>
        </w:rPr>
        <w:t>______________________________________________________________ _________________</w:t>
      </w:r>
      <w:r>
        <w:br/>
      </w:r>
      <w:r>
        <w:rPr>
          <w:rFonts w:ascii="Times New Roman"/>
          <w:b w:val="false"/>
          <w:i w:val="false"/>
          <w:color w:val="000000"/>
          <w:sz w:val="28"/>
        </w:rPr>
        <w:t>(имя, отчество (если указано в документах, удостоверяющих личность), фамилия)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24</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_____________________________</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w:t>
            </w:r>
          </w:p>
        </w:tc>
      </w:tr>
    </w:tbl>
    <w:bookmarkStart w:name="z425" w:id="377"/>
    <w:p>
      <w:pPr>
        <w:spacing w:after="0"/>
        <w:ind w:left="0"/>
        <w:jc w:val="left"/>
      </w:pPr>
      <w:r>
        <w:rPr>
          <w:rFonts w:ascii="Times New Roman"/>
          <w:b/>
          <w:i w:val="false"/>
          <w:color w:val="000000"/>
        </w:rPr>
        <w:t xml:space="preserve">                          Заявление о внесении изменений, дополнений и исправлений (нужное подчеркнуть)</w:t>
      </w:r>
    </w:p>
    <w:bookmarkEnd w:id="377"/>
    <w:p>
      <w:pPr>
        <w:spacing w:after="0"/>
        <w:ind w:left="0"/>
        <w:jc w:val="both"/>
      </w:pPr>
      <w:r>
        <w:rPr>
          <w:rFonts w:ascii="Times New Roman"/>
          <w:b w:val="false"/>
          <w:i w:val="false"/>
          <w:color w:val="000000"/>
          <w:sz w:val="28"/>
        </w:rPr>
        <w:t>
      Прошу внести в запись акта о ________ № ______ от "___" ________ года</w:t>
      </w:r>
      <w:r>
        <w:br/>
      </w:r>
      <w:r>
        <w:rPr>
          <w:rFonts w:ascii="Times New Roman"/>
          <w:b w:val="false"/>
          <w:i w:val="false"/>
          <w:color w:val="000000"/>
          <w:sz w:val="28"/>
        </w:rPr>
        <w:t>Следующие изменения, исправления, дополнения (нужное подчеркнуть)</w:t>
      </w:r>
      <w:r>
        <w:br/>
      </w:r>
      <w:r>
        <w:rPr>
          <w:rFonts w:ascii="Times New Roman"/>
          <w:b w:val="false"/>
          <w:i w:val="false"/>
          <w:color w:val="000000"/>
          <w:sz w:val="28"/>
        </w:rPr>
        <w:t>_________________________________________________________________________________</w:t>
      </w:r>
      <w:r>
        <w:br/>
      </w:r>
      <w:r>
        <w:rPr>
          <w:rFonts w:ascii="Times New Roman"/>
          <w:b w:val="false"/>
          <w:i w:val="false"/>
          <w:color w:val="000000"/>
          <w:sz w:val="28"/>
        </w:rPr>
        <w:t>_________________________________________________________________________________</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w:t>
      </w:r>
      <w:r>
        <w:br/>
      </w:r>
      <w:r>
        <w:rPr>
          <w:rFonts w:ascii="Times New Roman"/>
          <w:b w:val="false"/>
          <w:i w:val="false"/>
          <w:color w:val="000000"/>
          <w:sz w:val="28"/>
        </w:rPr>
        <w:t>2. Дата рождения __________________________________________________________________</w:t>
      </w:r>
      <w:r>
        <w:br/>
      </w:r>
      <w:r>
        <w:rPr>
          <w:rFonts w:ascii="Times New Roman"/>
          <w:b w:val="false"/>
          <w:i w:val="false"/>
          <w:color w:val="000000"/>
          <w:sz w:val="28"/>
        </w:rPr>
        <w:t>3. Место рождения _________________________________________________________________</w:t>
      </w:r>
      <w:r>
        <w:br/>
      </w:r>
      <w:r>
        <w:rPr>
          <w:rFonts w:ascii="Times New Roman"/>
          <w:b w:val="false"/>
          <w:i w:val="false"/>
          <w:color w:val="000000"/>
          <w:sz w:val="28"/>
        </w:rPr>
        <w:t>4. Национальность _________________________________________________________________</w:t>
      </w:r>
      <w:r>
        <w:br/>
      </w:r>
      <w:r>
        <w:rPr>
          <w:rFonts w:ascii="Times New Roman"/>
          <w:b w:val="false"/>
          <w:i w:val="false"/>
          <w:color w:val="000000"/>
          <w:sz w:val="28"/>
        </w:rPr>
        <w:t>5. Гражданство ____________________________________________________________________</w:t>
      </w:r>
      <w:r>
        <w:br/>
      </w:r>
      <w:r>
        <w:rPr>
          <w:rFonts w:ascii="Times New Roman"/>
          <w:b w:val="false"/>
          <w:i w:val="false"/>
          <w:color w:val="000000"/>
          <w:sz w:val="28"/>
        </w:rPr>
        <w:t>6. Семейное положение _____________________________________________________________</w:t>
      </w:r>
      <w:r>
        <w:br/>
      </w:r>
      <w:r>
        <w:rPr>
          <w:rFonts w:ascii="Times New Roman"/>
          <w:b w:val="false"/>
          <w:i w:val="false"/>
          <w:color w:val="000000"/>
          <w:sz w:val="28"/>
        </w:rPr>
        <w:t>7. Имя, отчество (если указано в документах, удостоверяющих личность), фамилия</w:t>
      </w:r>
      <w:r>
        <w:br/>
      </w:r>
      <w:r>
        <w:rPr>
          <w:rFonts w:ascii="Times New Roman"/>
          <w:b w:val="false"/>
          <w:i w:val="false"/>
          <w:color w:val="000000"/>
          <w:sz w:val="28"/>
        </w:rPr>
        <w:t>дата и место рождения несовершеннолетних детей ______________________________________</w:t>
      </w:r>
      <w:r>
        <w:br/>
      </w:r>
      <w:r>
        <w:rPr>
          <w:rFonts w:ascii="Times New Roman"/>
          <w:b w:val="false"/>
          <w:i w:val="false"/>
          <w:color w:val="000000"/>
          <w:sz w:val="28"/>
        </w:rPr>
        <w:t>8. Документ, удостоверяющий личность _______________________________________________</w:t>
      </w:r>
      <w:r>
        <w:br/>
      </w:r>
      <w:r>
        <w:rPr>
          <w:rFonts w:ascii="Times New Roman"/>
          <w:b w:val="false"/>
          <w:i w:val="false"/>
          <w:color w:val="000000"/>
          <w:sz w:val="28"/>
        </w:rPr>
        <w:t>9. Где и кем работает _______________________________________________________________</w:t>
      </w:r>
      <w:r>
        <w:br/>
      </w:r>
      <w:r>
        <w:rPr>
          <w:rFonts w:ascii="Times New Roman"/>
          <w:b w:val="false"/>
          <w:i w:val="false"/>
          <w:color w:val="000000"/>
          <w:sz w:val="28"/>
        </w:rPr>
        <w:t>10. Отношение к военной службе: военнообязанный или невоеннообязанный</w:t>
      </w:r>
      <w:r>
        <w:br/>
      </w:r>
      <w:r>
        <w:rPr>
          <w:rFonts w:ascii="Times New Roman"/>
          <w:b w:val="false"/>
          <w:i w:val="false"/>
          <w:color w:val="000000"/>
          <w:sz w:val="28"/>
        </w:rPr>
        <w:t>(нужное подчеркнуть)</w:t>
      </w:r>
      <w:r>
        <w:br/>
      </w:r>
      <w:r>
        <w:rPr>
          <w:rFonts w:ascii="Times New Roman"/>
          <w:b w:val="false"/>
          <w:i w:val="false"/>
          <w:color w:val="000000"/>
          <w:sz w:val="28"/>
        </w:rPr>
        <w:t>а) где состоит на учете _____________________________________________________________</w:t>
      </w:r>
      <w:r>
        <w:br/>
      </w:r>
      <w:r>
        <w:rPr>
          <w:rFonts w:ascii="Times New Roman"/>
          <w:b w:val="false"/>
          <w:i w:val="false"/>
          <w:color w:val="000000"/>
          <w:sz w:val="28"/>
        </w:rPr>
        <w:t>б) наименование воинской части, в которой служит ____________________________________</w:t>
      </w:r>
      <w:r>
        <w:br/>
      </w:r>
      <w:r>
        <w:rPr>
          <w:rFonts w:ascii="Times New Roman"/>
          <w:b w:val="false"/>
          <w:i w:val="false"/>
          <w:color w:val="000000"/>
          <w:sz w:val="28"/>
        </w:rPr>
        <w:t>_________________________________________________________________________________</w:t>
      </w:r>
      <w:r>
        <w:br/>
      </w:r>
      <w:r>
        <w:rPr>
          <w:rFonts w:ascii="Times New Roman"/>
          <w:b w:val="false"/>
          <w:i w:val="false"/>
          <w:color w:val="000000"/>
          <w:sz w:val="28"/>
        </w:rPr>
        <w:t>11. Место жительства ______________________________________________________________</w:t>
      </w:r>
      <w:r>
        <w:br/>
      </w:r>
      <w:r>
        <w:rPr>
          <w:rFonts w:ascii="Times New Roman"/>
          <w:b w:val="false"/>
          <w:i w:val="false"/>
          <w:color w:val="000000"/>
          <w:sz w:val="28"/>
        </w:rPr>
        <w:t>12. В случае нахождения под следствием, судом либо наличия судимости, не погашенной или</w:t>
      </w:r>
      <w:r>
        <w:br/>
      </w:r>
      <w:r>
        <w:rPr>
          <w:rFonts w:ascii="Times New Roman"/>
          <w:b w:val="false"/>
          <w:i w:val="false"/>
          <w:color w:val="000000"/>
          <w:sz w:val="28"/>
        </w:rPr>
        <w:t>не снятой в установленном законом порядке, указать об этом, для направления соответствующего</w:t>
      </w:r>
      <w:r>
        <w:br/>
      </w:r>
      <w:r>
        <w:rPr>
          <w:rFonts w:ascii="Times New Roman"/>
          <w:b w:val="false"/>
          <w:i w:val="false"/>
          <w:color w:val="000000"/>
          <w:sz w:val="28"/>
        </w:rPr>
        <w:t>запроса в государственные органы об оповещении приема заявления о внесении изменений,</w:t>
      </w:r>
      <w:r>
        <w:br/>
      </w:r>
      <w:r>
        <w:rPr>
          <w:rFonts w:ascii="Times New Roman"/>
          <w:b w:val="false"/>
          <w:i w:val="false"/>
          <w:color w:val="000000"/>
          <w:sz w:val="28"/>
        </w:rPr>
        <w:t>дополнений и исправлений.</w:t>
      </w:r>
      <w:r>
        <w:br/>
      </w:r>
      <w:r>
        <w:rPr>
          <w:rFonts w:ascii="Times New Roman"/>
          <w:b w:val="false"/>
          <w:i w:val="false"/>
          <w:color w:val="000000"/>
          <w:sz w:val="28"/>
        </w:rPr>
        <w:t>13. Производилось ли ранее внесение изменений, дополнений и исправлений</w:t>
      </w:r>
      <w:r>
        <w:br/>
      </w:r>
      <w:r>
        <w:rPr>
          <w:rFonts w:ascii="Times New Roman"/>
          <w:b w:val="false"/>
          <w:i w:val="false"/>
          <w:color w:val="000000"/>
          <w:sz w:val="28"/>
        </w:rPr>
        <w:t>__________________________________________________________________________________</w:t>
      </w:r>
      <w:r>
        <w:br/>
      </w:r>
      <w:r>
        <w:rPr>
          <w:rFonts w:ascii="Times New Roman"/>
          <w:b w:val="false"/>
          <w:i w:val="false"/>
          <w:color w:val="000000"/>
          <w:sz w:val="28"/>
        </w:rPr>
        <w:t>14. Причина внесения изменений, дополнений и исправлений ____________________________</w:t>
      </w:r>
      <w:r>
        <w:br/>
      </w:r>
      <w:r>
        <w:rPr>
          <w:rFonts w:ascii="Times New Roman"/>
          <w:b w:val="false"/>
          <w:i w:val="false"/>
          <w:color w:val="000000"/>
          <w:sz w:val="28"/>
        </w:rPr>
        <w:t>__________________________________________________________________________________</w:t>
      </w:r>
      <w:r>
        <w:br/>
      </w:r>
      <w:r>
        <w:rPr>
          <w:rFonts w:ascii="Times New Roman"/>
          <w:b w:val="false"/>
          <w:i w:val="false"/>
          <w:color w:val="000000"/>
          <w:sz w:val="28"/>
        </w:rPr>
        <w:t>К заявлению прилагаю следующие документы, подтверждающие необходимость внесения изменений,</w:t>
      </w:r>
      <w:r>
        <w:br/>
      </w:r>
      <w:r>
        <w:rPr>
          <w:rFonts w:ascii="Times New Roman"/>
          <w:b w:val="false"/>
          <w:i w:val="false"/>
          <w:color w:val="000000"/>
          <w:sz w:val="28"/>
        </w:rPr>
        <w:t>дополнений и исправлений:</w:t>
      </w:r>
      <w:r>
        <w:br/>
      </w:r>
      <w:r>
        <w:rPr>
          <w:rFonts w:ascii="Times New Roman"/>
          <w:b w:val="false"/>
          <w:i w:val="false"/>
          <w:color w:val="000000"/>
          <w:sz w:val="28"/>
        </w:rPr>
        <w:t>1) ______________________________ 4) _______________________________</w:t>
      </w:r>
      <w:r>
        <w:br/>
      </w:r>
      <w:r>
        <w:rPr>
          <w:rFonts w:ascii="Times New Roman"/>
          <w:b w:val="false"/>
          <w:i w:val="false"/>
          <w:color w:val="000000"/>
          <w:sz w:val="28"/>
        </w:rPr>
        <w:t>2) ______________________________ 5) _______________________________</w:t>
      </w:r>
      <w:r>
        <w:br/>
      </w:r>
      <w:r>
        <w:rPr>
          <w:rFonts w:ascii="Times New Roman"/>
          <w:b w:val="false"/>
          <w:i w:val="false"/>
          <w:color w:val="000000"/>
          <w:sz w:val="28"/>
        </w:rPr>
        <w:t>3) ______________________________ 6) _______________________________</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 Казахстан</w:t>
      </w:r>
      <w:r>
        <w:br/>
      </w:r>
      <w:r>
        <w:rPr>
          <w:rFonts w:ascii="Times New Roman"/>
          <w:b w:val="false"/>
          <w:i w:val="false"/>
          <w:color w:val="000000"/>
          <w:sz w:val="28"/>
        </w:rPr>
        <w:t>"Об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__________ "__" ____ 20__ года (подпись)</w:t>
      </w:r>
      <w:r>
        <w:br/>
      </w:r>
      <w:r>
        <w:rPr>
          <w:rFonts w:ascii="Times New Roman"/>
          <w:b w:val="false"/>
          <w:i w:val="false"/>
          <w:color w:val="000000"/>
          <w:sz w:val="28"/>
        </w:rPr>
        <w:t>_____________________________________________________________________________________________________________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_________</w:t>
      </w:r>
      <w:r>
        <w:br/>
      </w:r>
      <w:r>
        <w:rPr>
          <w:rFonts w:ascii="Times New Roman"/>
          <w:b w:val="false"/>
          <w:i w:val="false"/>
          <w:color w:val="000000"/>
          <w:sz w:val="28"/>
        </w:rPr>
        <w:t>------------------------------------------------------------------------------------------- линия отрыва – для МИО</w:t>
      </w:r>
      <w:r>
        <w:br/>
      </w:r>
      <w:r>
        <w:rPr>
          <w:rFonts w:ascii="Times New Roman"/>
          <w:b w:val="false"/>
          <w:i w:val="false"/>
          <w:color w:val="000000"/>
          <w:sz w:val="28"/>
        </w:rPr>
        <w:t>"____" __________ 20__ года принято на рассмотрение заявление о внесении изменений, дополнений и исправлений</w:t>
      </w:r>
      <w:r>
        <w:br/>
      </w:r>
      <w:r>
        <w:rPr>
          <w:rFonts w:ascii="Times New Roman"/>
          <w:b w:val="false"/>
          <w:i w:val="false"/>
          <w:color w:val="000000"/>
          <w:sz w:val="28"/>
        </w:rPr>
        <w:t>Результаты рассмотрения будут сообщены "____" ________ 20__ года</w:t>
      </w:r>
      <w:r>
        <w:br/>
      </w:r>
      <w:r>
        <w:rPr>
          <w:rFonts w:ascii="Times New Roman"/>
          <w:b w:val="false"/>
          <w:i w:val="false"/>
          <w:color w:val="000000"/>
          <w:sz w:val="28"/>
        </w:rPr>
        <w:t>Специалист 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25</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1"/>
        <w:gridCol w:w="2597"/>
        <w:gridCol w:w="906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"Регистрация смерти, в том числе внесение изменений, дополнений и исправлений в записи актов гражданского состояния"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МИО городов Нур-Султан, Алматы и Шымкента, районов и городов областного значения (далее – услугодатель)</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Государственная корпорация;</w:t>
            </w:r>
            <w:r>
              <w:br/>
            </w:r>
            <w:r>
              <w:rPr>
                <w:rFonts w:ascii="Times New Roman"/>
                <w:b w:val="false"/>
                <w:i w:val="false"/>
                <w:color w:val="000000"/>
                <w:sz w:val="20"/>
              </w:rPr>
              <w:t>
4) посредством портала.</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регистрации смерти - 1 (один) рабочий день;</w:t>
            </w:r>
            <w:r>
              <w:br/>
            </w:r>
            <w:r>
              <w:rPr>
                <w:rFonts w:ascii="Times New Roman"/>
                <w:b w:val="false"/>
                <w:i w:val="false"/>
                <w:color w:val="000000"/>
                <w:sz w:val="20"/>
              </w:rPr>
              <w:t>
внесение изменений, дополнений и исправлений в запись акта гражданского состояния - 5 (пять)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и назначении даты выдачи свидетельства о смерти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Электронная/бумажная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или справка о смерти, повторное свидетельство о смерти с внесенными изменениями, дополнениями и исправлениями;</w:t>
            </w:r>
            <w:r>
              <w:br/>
            </w:r>
            <w:r>
              <w:rPr>
                <w:rFonts w:ascii="Times New Roman"/>
                <w:b w:val="false"/>
                <w:i w:val="false"/>
                <w:color w:val="000000"/>
                <w:sz w:val="20"/>
              </w:rPr>
              <w:t xml:space="preserve">
2) мотивированный ответ об отказе в оказании государственной услуги. </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смерти, мотивированный отказ при подаче заявления через портал.</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государственная регистрация смерти оказывается бесплатно;</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r>
              <w:br/>
            </w:r>
            <w:r>
              <w:rPr>
                <w:rFonts w:ascii="Times New Roman"/>
                <w:b w:val="false"/>
                <w:i w:val="false"/>
                <w:color w:val="000000"/>
                <w:sz w:val="20"/>
              </w:rPr>
              <w:t>
2) физические лица – за выдачу им повторных или замену ранее выданных свидетельств о смерти родственников;</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заявление о государственной регистрации смерти по форме согласно </w:t>
            </w:r>
            <w:r>
              <w:rPr>
                <w:rFonts w:ascii="Times New Roman"/>
                <w:b w:val="false"/>
                <w:i w:val="false"/>
                <w:color w:val="000000"/>
                <w:sz w:val="20"/>
              </w:rPr>
              <w:t>приложению 26</w:t>
            </w:r>
            <w:r>
              <w:rPr>
                <w:rFonts w:ascii="Times New Roman"/>
                <w:b w:val="false"/>
                <w:i w:val="false"/>
                <w:color w:val="000000"/>
                <w:sz w:val="20"/>
              </w:rPr>
              <w:t xml:space="preserve"> к Правилам;</w:t>
            </w:r>
            <w:r>
              <w:br/>
            </w:r>
            <w:r>
              <w:rPr>
                <w:rFonts w:ascii="Times New Roman"/>
                <w:b w:val="false"/>
                <w:i w:val="false"/>
                <w:color w:val="000000"/>
                <w:sz w:val="20"/>
              </w:rPr>
              <w:t>
2) сведения о документе установленной формы о смерти, выданный медицинской организацией;</w:t>
            </w:r>
            <w:r>
              <w:br/>
            </w:r>
            <w:r>
              <w:rPr>
                <w:rFonts w:ascii="Times New Roman"/>
                <w:b w:val="false"/>
                <w:i w:val="false"/>
                <w:color w:val="000000"/>
                <w:sz w:val="20"/>
              </w:rPr>
              <w:t>
3) удостоверение личности умершего (при его наличии, в случае отсутствия удостоверения личности умершего в заявлении указать причины);</w:t>
            </w:r>
            <w:r>
              <w:br/>
            </w:r>
            <w:r>
              <w:rPr>
                <w:rFonts w:ascii="Times New Roman"/>
                <w:b w:val="false"/>
                <w:i w:val="false"/>
                <w:color w:val="000000"/>
                <w:sz w:val="20"/>
              </w:rPr>
              <w:t>
4)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5) в случае регистрации смерти на основании решения суда - сведения о вступившем в законную силу решении суда об установлении факта смерти или об объявлении лица умершим;</w:t>
            </w:r>
            <w:r>
              <w:br/>
            </w:r>
            <w:r>
              <w:rPr>
                <w:rFonts w:ascii="Times New Roman"/>
                <w:b w:val="false"/>
                <w:i w:val="false"/>
                <w:color w:val="000000"/>
                <w:sz w:val="20"/>
              </w:rPr>
              <w:t>
6) военный билет умершего (при наличии);</w:t>
            </w:r>
            <w:r>
              <w:br/>
            </w:r>
            <w:r>
              <w:rPr>
                <w:rFonts w:ascii="Times New Roman"/>
                <w:b w:val="false"/>
                <w:i w:val="false"/>
                <w:color w:val="000000"/>
                <w:sz w:val="20"/>
              </w:rPr>
              <w:t>
7) при необходимости (если по фамилии и (или) отчеству услугополучателя не прослеживается родственная связь) документ, подтверждающий близкое родство.</w:t>
            </w:r>
            <w:r>
              <w:br/>
            </w:r>
            <w:r>
              <w:rPr>
                <w:rFonts w:ascii="Times New Roman"/>
                <w:b w:val="false"/>
                <w:i w:val="false"/>
                <w:color w:val="000000"/>
                <w:sz w:val="20"/>
              </w:rPr>
              <w:t>
Перечень необходимых документов для внесения изменений, дополнений и исправлений в актовую запись о смерти:</w:t>
            </w:r>
            <w:r>
              <w:br/>
            </w:r>
            <w:r>
              <w:rPr>
                <w:rFonts w:ascii="Times New Roman"/>
                <w:b w:val="false"/>
                <w:i w:val="false"/>
                <w:color w:val="000000"/>
                <w:sz w:val="20"/>
              </w:rPr>
              <w:t xml:space="preserve">
1) заявление о внесении изменений, дополнений и исправлений по форме согласно </w:t>
            </w:r>
            <w:r>
              <w:rPr>
                <w:rFonts w:ascii="Times New Roman"/>
                <w:b w:val="false"/>
                <w:i w:val="false"/>
                <w:color w:val="000000"/>
                <w:sz w:val="20"/>
              </w:rPr>
              <w:t>приложению 24</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 личности);</w:t>
            </w:r>
            <w:r>
              <w:br/>
            </w:r>
            <w:r>
              <w:rPr>
                <w:rFonts w:ascii="Times New Roman"/>
                <w:b w:val="false"/>
                <w:i w:val="false"/>
                <w:color w:val="000000"/>
                <w:sz w:val="20"/>
              </w:rPr>
              <w:t>
3) оригинал свидетельства о государственной регистрации акта гражданского состояния, которое подлежит обмену в связи с внесением изменения, дополнения и исправления в запись акта гражданского состояния, в случае утери оригинала свидетельства указать о его утере и сведения о регистрации акта гражданского состояния;</w:t>
            </w:r>
            <w:r>
              <w:br/>
            </w:r>
            <w:r>
              <w:rPr>
                <w:rFonts w:ascii="Times New Roman"/>
                <w:b w:val="false"/>
                <w:i w:val="false"/>
                <w:color w:val="000000"/>
                <w:sz w:val="20"/>
              </w:rPr>
              <w:t>
4) документ, подтверждающий наличие основания для внесения изменения, дополнения и исправления в запись акта гражданского состояния;</w:t>
            </w:r>
            <w:r>
              <w:br/>
            </w:r>
            <w:r>
              <w:rPr>
                <w:rFonts w:ascii="Times New Roman"/>
                <w:b w:val="false"/>
                <w:i w:val="false"/>
                <w:color w:val="000000"/>
                <w:sz w:val="20"/>
              </w:rPr>
              <w:t>
5)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При обращении на портал:</w:t>
            </w:r>
            <w:r>
              <w:br/>
            </w:r>
            <w:r>
              <w:rPr>
                <w:rFonts w:ascii="Times New Roman"/>
                <w:b w:val="false"/>
                <w:i w:val="false"/>
                <w:color w:val="000000"/>
                <w:sz w:val="20"/>
              </w:rPr>
              <w:t>
1) электронное заявление, удостоверенное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r>
              <w:br/>
            </w:r>
            <w:r>
              <w:rPr>
                <w:rFonts w:ascii="Times New Roman"/>
                <w:b w:val="false"/>
                <w:i w:val="false"/>
                <w:color w:val="000000"/>
                <w:sz w:val="20"/>
              </w:rPr>
              <w:t>
2) сведения о данных документе, удостоверяющем личность и военном билете умершего (при его наличии оригинал сдается в регистрирующий орган, в случае отсутствия удостоверения личности умершего в заявлении должны быть указаны причины);</w:t>
            </w:r>
            <w:r>
              <w:br/>
            </w:r>
            <w:r>
              <w:rPr>
                <w:rFonts w:ascii="Times New Roman"/>
                <w:b w:val="false"/>
                <w:i w:val="false"/>
                <w:color w:val="000000"/>
                <w:sz w:val="20"/>
              </w:rPr>
              <w:t>
3) при необходимости электронная копия документа, подтверждающего близкое родство.</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xml:space="preserve">
2) несоответствие услугополучателя и (или) представленных материалов, данных и сведений, необходимых для оказания государственной услуги, требованиям </w:t>
            </w:r>
            <w:r>
              <w:rPr>
                <w:rFonts w:ascii="Times New Roman"/>
                <w:b w:val="false"/>
                <w:i w:val="false"/>
                <w:color w:val="000000"/>
                <w:sz w:val="20"/>
              </w:rPr>
              <w:t>Кодекса</w:t>
            </w:r>
            <w:r>
              <w:rPr>
                <w:rFonts w:ascii="Times New Roman"/>
                <w:b w:val="false"/>
                <w:i w:val="false"/>
                <w:color w:val="000000"/>
                <w:sz w:val="20"/>
              </w:rPr>
              <w:t xml:space="preserve"> Республики Казахстан "О браке (супружестве) и семье", Законам Республики Казахстан "</w:t>
            </w:r>
            <w:r>
              <w:rPr>
                <w:rFonts w:ascii="Times New Roman"/>
                <w:b w:val="false"/>
                <w:i w:val="false"/>
                <w:color w:val="000000"/>
                <w:sz w:val="20"/>
              </w:rPr>
              <w:t>О документах</w:t>
            </w:r>
            <w:r>
              <w:rPr>
                <w:rFonts w:ascii="Times New Roman"/>
                <w:b w:val="false"/>
                <w:i w:val="false"/>
                <w:color w:val="000000"/>
                <w:sz w:val="20"/>
              </w:rPr>
              <w:t>, удостоверяющих личность" и "</w:t>
            </w:r>
            <w:r>
              <w:rPr>
                <w:rFonts w:ascii="Times New Roman"/>
                <w:b w:val="false"/>
                <w:i w:val="false"/>
                <w:color w:val="000000"/>
                <w:sz w:val="20"/>
              </w:rPr>
              <w:t>О национальных</w:t>
            </w:r>
            <w:r>
              <w:rPr>
                <w:rFonts w:ascii="Times New Roman"/>
                <w:b w:val="false"/>
                <w:i w:val="false"/>
                <w:color w:val="000000"/>
                <w:sz w:val="20"/>
              </w:rPr>
              <w:t xml:space="preserve"> реестрах идентификационных номеров".</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26</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w:t>
            </w:r>
            <w:r>
              <w:br/>
            </w:r>
            <w:r>
              <w:rPr>
                <w:rFonts w:ascii="Times New Roman"/>
                <w:b w:val="false"/>
                <w:i w:val="false"/>
                <w:color w:val="000000"/>
                <w:sz w:val="20"/>
              </w:rPr>
              <w:t>_____________________________</w:t>
            </w:r>
            <w:r>
              <w:br/>
            </w:r>
            <w:r>
              <w:rPr>
                <w:rFonts w:ascii="Times New Roman"/>
                <w:b w:val="false"/>
                <w:i w:val="false"/>
                <w:color w:val="000000"/>
                <w:sz w:val="20"/>
              </w:rPr>
              <w:t>фамилия заявителей)</w:t>
            </w:r>
            <w:r>
              <w:br/>
            </w:r>
            <w:r>
              <w:rPr>
                <w:rFonts w:ascii="Times New Roman"/>
                <w:b w:val="false"/>
                <w:i w:val="false"/>
                <w:color w:val="000000"/>
                <w:sz w:val="20"/>
              </w:rPr>
              <w:t>проживающих по адресу:</w:t>
            </w:r>
            <w:r>
              <w:br/>
            </w:r>
            <w:r>
              <w:rPr>
                <w:rFonts w:ascii="Times New Roman"/>
                <w:b w:val="false"/>
                <w:i w:val="false"/>
                <w:color w:val="000000"/>
                <w:sz w:val="20"/>
              </w:rPr>
              <w:t>_____________________________</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bookmarkStart w:name="z429" w:id="378"/>
    <w:p>
      <w:pPr>
        <w:spacing w:after="0"/>
        <w:ind w:left="0"/>
        <w:jc w:val="left"/>
      </w:pPr>
      <w:r>
        <w:rPr>
          <w:rFonts w:ascii="Times New Roman"/>
          <w:b/>
          <w:i w:val="false"/>
          <w:color w:val="000000"/>
        </w:rPr>
        <w:t xml:space="preserve">                                                                                Заявление о государственной регистрации смерти</w:t>
      </w:r>
    </w:p>
    <w:bookmarkEnd w:id="378"/>
    <w:p>
      <w:pPr>
        <w:spacing w:after="0"/>
        <w:ind w:left="0"/>
        <w:jc w:val="both"/>
      </w:pPr>
      <w:r>
        <w:rPr>
          <w:rFonts w:ascii="Times New Roman"/>
          <w:b w:val="false"/>
          <w:i w:val="false"/>
          <w:color w:val="000000"/>
          <w:sz w:val="28"/>
        </w:rPr>
        <w:t>
      Прошу произвести государственную регистрацию смерти 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умершего,</w:t>
      </w:r>
      <w:r>
        <w:br/>
      </w:r>
      <w:r>
        <w:rPr>
          <w:rFonts w:ascii="Times New Roman"/>
          <w:b w:val="false"/>
          <w:i w:val="false"/>
          <w:color w:val="000000"/>
          <w:sz w:val="28"/>
        </w:rPr>
        <w:t>____________________________________________________________________________________________________________________</w:t>
      </w:r>
      <w:r>
        <w:br/>
      </w:r>
      <w:r>
        <w:rPr>
          <w:rFonts w:ascii="Times New Roman"/>
          <w:b w:val="false"/>
          <w:i w:val="false"/>
          <w:color w:val="000000"/>
          <w:sz w:val="28"/>
        </w:rPr>
        <w:t xml:space="preserve">                                                                                                   дата рождения умершего,</w:t>
      </w:r>
      <w:r>
        <w:br/>
      </w:r>
      <w:r>
        <w:rPr>
          <w:rFonts w:ascii="Times New Roman"/>
          <w:b w:val="false"/>
          <w:i w:val="false"/>
          <w:color w:val="000000"/>
          <w:sz w:val="28"/>
        </w:rPr>
        <w:t>____________________________________________________________________________________________________________________</w:t>
      </w:r>
      <w:r>
        <w:br/>
      </w:r>
      <w:r>
        <w:rPr>
          <w:rFonts w:ascii="Times New Roman"/>
          <w:b w:val="false"/>
          <w:i w:val="false"/>
          <w:color w:val="000000"/>
          <w:sz w:val="28"/>
        </w:rPr>
        <w:t xml:space="preserve">                                                                                      последнее место жительство умершего,</w:t>
      </w:r>
      <w:r>
        <w:br/>
      </w:r>
      <w:r>
        <w:rPr>
          <w:rFonts w:ascii="Times New Roman"/>
          <w:b w:val="false"/>
          <w:i w:val="false"/>
          <w:color w:val="000000"/>
          <w:sz w:val="28"/>
        </w:rPr>
        <w:t>____________________________________________________________________________________________________________________</w:t>
      </w:r>
      <w:r>
        <w:br/>
      </w:r>
      <w:r>
        <w:rPr>
          <w:rFonts w:ascii="Times New Roman"/>
          <w:b w:val="false"/>
          <w:i w:val="false"/>
          <w:color w:val="000000"/>
          <w:sz w:val="28"/>
        </w:rPr>
        <w:t xml:space="preserve">                                                                                              семейное положение умершего,</w:t>
      </w:r>
      <w:r>
        <w:br/>
      </w:r>
      <w:r>
        <w:rPr>
          <w:rFonts w:ascii="Times New Roman"/>
          <w:b w:val="false"/>
          <w:i w:val="false"/>
          <w:color w:val="000000"/>
          <w:sz w:val="28"/>
        </w:rPr>
        <w:t>____________________________________________________________________________________________________________________</w:t>
      </w:r>
      <w:r>
        <w:br/>
      </w:r>
      <w:r>
        <w:rPr>
          <w:rFonts w:ascii="Times New Roman"/>
          <w:b w:val="false"/>
          <w:i w:val="false"/>
          <w:color w:val="000000"/>
          <w:sz w:val="28"/>
        </w:rPr>
        <w:t xml:space="preserve">                                                                                                     дата смерти умершего,</w:t>
      </w:r>
      <w:r>
        <w:br/>
      </w:r>
      <w:r>
        <w:rPr>
          <w:rFonts w:ascii="Times New Roman"/>
          <w:b w:val="false"/>
          <w:i w:val="false"/>
          <w:color w:val="000000"/>
          <w:sz w:val="28"/>
        </w:rPr>
        <w:t>____________________________________________________________________________________________________________________</w:t>
      </w:r>
      <w:r>
        <w:br/>
      </w:r>
      <w:r>
        <w:rPr>
          <w:rFonts w:ascii="Times New Roman"/>
          <w:b w:val="false"/>
          <w:i w:val="false"/>
          <w:color w:val="000000"/>
          <w:sz w:val="28"/>
        </w:rPr>
        <w:t xml:space="preserve">                                                                                               причина смерти умершего)</w:t>
      </w:r>
      <w:r>
        <w:br/>
      </w:r>
      <w:r>
        <w:rPr>
          <w:rFonts w:ascii="Times New Roman"/>
          <w:b w:val="false"/>
          <w:i w:val="false"/>
          <w:color w:val="000000"/>
          <w:sz w:val="28"/>
        </w:rPr>
        <w:t>Осведомлен (-а) о необходимости сдачи оригиналов документов, удостоверяющих личность и военного билета (при наличии) умершего.</w:t>
      </w:r>
      <w:r>
        <w:br/>
      </w:r>
      <w:r>
        <w:rPr>
          <w:rFonts w:ascii="Times New Roman"/>
          <w:b w:val="false"/>
          <w:i w:val="false"/>
          <w:color w:val="000000"/>
          <w:sz w:val="28"/>
        </w:rPr>
        <w:t>К заявлению прилагаю _________________________________________________________________________________________________</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 Казахстан</w:t>
      </w:r>
      <w:r>
        <w:br/>
      </w:r>
      <w:r>
        <w:rPr>
          <w:rFonts w:ascii="Times New Roman"/>
          <w:b w:val="false"/>
          <w:i w:val="false"/>
          <w:color w:val="000000"/>
          <w:sz w:val="28"/>
        </w:rPr>
        <w:t>"Об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"____" ___________ 20__ года _______________________ подпись</w:t>
      </w:r>
      <w:r>
        <w:br/>
      </w:r>
      <w:r>
        <w:rPr>
          <w:rFonts w:ascii="Times New Roman"/>
          <w:b w:val="false"/>
          <w:i w:val="false"/>
          <w:color w:val="000000"/>
          <w:sz w:val="28"/>
        </w:rPr>
        <w:t>_____________________________________________________________________________________________________________________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__________</w:t>
      </w:r>
      <w:r>
        <w:br/>
      </w:r>
      <w:r>
        <w:rPr>
          <w:rFonts w:ascii="Times New Roman"/>
          <w:b w:val="false"/>
          <w:i w:val="false"/>
          <w:color w:val="000000"/>
          <w:sz w:val="28"/>
        </w:rPr>
        <w:t>----------------------------------------------------------------------------------------------- (линия отрыва) – для МИО</w:t>
      </w:r>
      <w:r>
        <w:br/>
      </w:r>
      <w:r>
        <w:rPr>
          <w:rFonts w:ascii="Times New Roman"/>
          <w:b w:val="false"/>
          <w:i w:val="false"/>
          <w:color w:val="000000"/>
          <w:sz w:val="28"/>
        </w:rPr>
        <w:t>"____" __________ 20__ года принято на рассмотрение заявление о смерти</w:t>
      </w:r>
      <w:r>
        <w:br/>
      </w:r>
      <w:r>
        <w:rPr>
          <w:rFonts w:ascii="Times New Roman"/>
          <w:b w:val="false"/>
          <w:i w:val="false"/>
          <w:color w:val="000000"/>
          <w:sz w:val="28"/>
        </w:rPr>
        <w:t>Результаты рассмотрения будут сообщены "____" ________ 20__ года</w:t>
      </w:r>
      <w:r>
        <w:br/>
      </w:r>
      <w:r>
        <w:rPr>
          <w:rFonts w:ascii="Times New Roman"/>
          <w:b w:val="false"/>
          <w:i w:val="false"/>
          <w:color w:val="000000"/>
          <w:sz w:val="28"/>
        </w:rPr>
        <w:t>Специалист __________________________________________________________________________________________________________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27</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"Восстановление записей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исполнительные органы (далее - МИО) городов Нур-Султан, Алматы и Шымкент, районов и городов областного значения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Государственная корпорация;</w:t>
            </w:r>
            <w:r>
              <w:br/>
            </w:r>
            <w:r>
              <w:rPr>
                <w:rFonts w:ascii="Times New Roman"/>
                <w:b w:val="false"/>
                <w:i w:val="false"/>
                <w:color w:val="000000"/>
                <w:sz w:val="20"/>
              </w:rPr>
              <w:t>
4)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рассмотрения заявления - 3 (три) рабочих дня;</w:t>
            </w:r>
            <w:r>
              <w:br/>
            </w:r>
            <w:r>
              <w:rPr>
                <w:rFonts w:ascii="Times New Roman"/>
                <w:b w:val="false"/>
                <w:i w:val="false"/>
                <w:color w:val="000000"/>
                <w:sz w:val="20"/>
              </w:rPr>
              <w:t>
при отсутствии в ИС ЗАГС актовых записей, являющихся основанием для восстановления записи акта гражданского состояния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и назначении даты выдачи свидетельства о государственной регистрации акта гражданского состояния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свидетельство или справка о государственной регистрации акта гражданского состояния;</w:t>
            </w:r>
            <w:r>
              <w:br/>
            </w:r>
            <w:r>
              <w:rPr>
                <w:rFonts w:ascii="Times New Roman"/>
                <w:b w:val="false"/>
                <w:i w:val="false"/>
                <w:color w:val="000000"/>
                <w:sz w:val="20"/>
              </w:rPr>
              <w:t>
2) мотивированный ответ об отказе в оказании государственной услуги</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государственной регистрации акта гражданского состояния или мотивированный отказ при подаче заявления через портал.</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Восстановление производится бесплатно;</w:t>
            </w:r>
            <w:r>
              <w:br/>
            </w:r>
            <w:r>
              <w:rPr>
                <w:rFonts w:ascii="Times New Roman"/>
                <w:b w:val="false"/>
                <w:i w:val="false"/>
                <w:color w:val="000000"/>
                <w:sz w:val="20"/>
              </w:rPr>
              <w:t>
за выдачу свидетельств в связи с восстановлением записи актов гражданского состояния - 0,5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заявление о восстановлении актовой записи (далее - заявление) по форме согласно </w:t>
            </w:r>
            <w:r>
              <w:rPr>
                <w:rFonts w:ascii="Times New Roman"/>
                <w:b w:val="false"/>
                <w:i w:val="false"/>
                <w:color w:val="000000"/>
                <w:sz w:val="20"/>
              </w:rPr>
              <w:t>приложению 28</w:t>
            </w:r>
            <w:r>
              <w:rPr>
                <w:rFonts w:ascii="Times New Roman"/>
                <w:b w:val="false"/>
                <w:i w:val="false"/>
                <w:color w:val="000000"/>
                <w:sz w:val="20"/>
              </w:rPr>
              <w:t xml:space="preserve">, </w:t>
            </w:r>
            <w:r>
              <w:rPr>
                <w:rFonts w:ascii="Times New Roman"/>
                <w:b w:val="false"/>
                <w:i w:val="false"/>
                <w:color w:val="000000"/>
                <w:sz w:val="20"/>
              </w:rPr>
              <w:t>30</w:t>
            </w:r>
            <w:r>
              <w:rPr>
                <w:rFonts w:ascii="Times New Roman"/>
                <w:b w:val="false"/>
                <w:i w:val="false"/>
                <w:color w:val="000000"/>
                <w:sz w:val="20"/>
              </w:rPr>
              <w:t xml:space="preserve"> Правилам;</w:t>
            </w:r>
            <w:r>
              <w:br/>
            </w:r>
            <w:r>
              <w:rPr>
                <w:rFonts w:ascii="Times New Roman"/>
                <w:b w:val="false"/>
                <w:i w:val="false"/>
                <w:color w:val="000000"/>
                <w:sz w:val="20"/>
              </w:rPr>
              <w:t>
2) документ, удостоверяющий личность (для идентификации);</w:t>
            </w:r>
            <w:r>
              <w:br/>
            </w:r>
            <w:r>
              <w:rPr>
                <w:rFonts w:ascii="Times New Roman"/>
                <w:b w:val="false"/>
                <w:i w:val="false"/>
                <w:color w:val="000000"/>
                <w:sz w:val="20"/>
              </w:rPr>
              <w:t>
3) автобиография с подробным указанием данных услугополучателя и его близких родственниках (родителях, детях, братьях и сестрах);</w:t>
            </w:r>
            <w:r>
              <w:br/>
            </w:r>
            <w:r>
              <w:rPr>
                <w:rFonts w:ascii="Times New Roman"/>
                <w:b w:val="false"/>
                <w:i w:val="false"/>
                <w:color w:val="000000"/>
                <w:sz w:val="20"/>
              </w:rPr>
              <w:t>
4) копия трудовой книжки, либо другой документ согласно Трудовому Кодексу РК подтверждающий трудовую деятельность, если услугополучатель является студентом – справка с места учебы с указанием даты и места рождения (при наличии);</w:t>
            </w:r>
            <w:r>
              <w:br/>
            </w:r>
            <w:r>
              <w:rPr>
                <w:rFonts w:ascii="Times New Roman"/>
                <w:b w:val="false"/>
                <w:i w:val="false"/>
                <w:color w:val="000000"/>
                <w:sz w:val="20"/>
              </w:rPr>
              <w:t>
5) копия военного билета, если услугополучатель является военнообязанным (при наличии);</w:t>
            </w:r>
            <w:r>
              <w:br/>
            </w:r>
            <w:r>
              <w:rPr>
                <w:rFonts w:ascii="Times New Roman"/>
                <w:b w:val="false"/>
                <w:i w:val="false"/>
                <w:color w:val="000000"/>
                <w:sz w:val="20"/>
              </w:rPr>
              <w:t>
6) две фотографии услугополучателя размером 3*4 см.;</w:t>
            </w:r>
            <w:r>
              <w:br/>
            </w:r>
            <w:r>
              <w:rPr>
                <w:rFonts w:ascii="Times New Roman"/>
                <w:b w:val="false"/>
                <w:i w:val="false"/>
                <w:color w:val="000000"/>
                <w:sz w:val="20"/>
              </w:rPr>
              <w:t>
7) документ, подтверждающий уплату в бюджет государственной пошлины или копия документа, являющийся основанием для предоставления налоговых льгот.</w:t>
            </w:r>
            <w:r>
              <w:br/>
            </w:r>
            <w:r>
              <w:rPr>
                <w:rFonts w:ascii="Times New Roman"/>
                <w:b w:val="false"/>
                <w:i w:val="false"/>
                <w:color w:val="000000"/>
                <w:sz w:val="20"/>
              </w:rPr>
              <w:t>
Дополнительно представляются копии свидетельств о регистрации актов гражданского состояния, произведенных за пределами Республики Казахстан:</w:t>
            </w:r>
            <w:r>
              <w:br/>
            </w:r>
            <w:r>
              <w:rPr>
                <w:rFonts w:ascii="Times New Roman"/>
                <w:b w:val="false"/>
                <w:i w:val="false"/>
                <w:color w:val="000000"/>
                <w:sz w:val="20"/>
              </w:rPr>
              <w:t>
8) свидетельства о заключении брака (супружества), если состоит в браке (супружестве);</w:t>
            </w:r>
            <w:r>
              <w:br/>
            </w:r>
            <w:r>
              <w:rPr>
                <w:rFonts w:ascii="Times New Roman"/>
                <w:b w:val="false"/>
                <w:i w:val="false"/>
                <w:color w:val="000000"/>
                <w:sz w:val="20"/>
              </w:rPr>
              <w:t>
9) свидетельств о рождении детей при их наличии;</w:t>
            </w:r>
            <w:r>
              <w:br/>
            </w:r>
            <w:r>
              <w:rPr>
                <w:rFonts w:ascii="Times New Roman"/>
                <w:b w:val="false"/>
                <w:i w:val="false"/>
                <w:color w:val="000000"/>
                <w:sz w:val="20"/>
              </w:rPr>
              <w:t>
10) документ, удостоверящий личность родителей (для идентификации личности) либо свидетельства о смерти родителей, свидетельства о заключении брака родителей (при наличии);</w:t>
            </w:r>
            <w:r>
              <w:br/>
            </w:r>
            <w:r>
              <w:rPr>
                <w:rFonts w:ascii="Times New Roman"/>
                <w:b w:val="false"/>
                <w:i w:val="false"/>
                <w:color w:val="000000"/>
                <w:sz w:val="20"/>
              </w:rPr>
              <w:t>
11)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12) копия пенсионного удостоверения, если услугополучатель является пенсионером.</w:t>
            </w:r>
            <w:r>
              <w:br/>
            </w:r>
            <w:r>
              <w:rPr>
                <w:rFonts w:ascii="Times New Roman"/>
                <w:b w:val="false"/>
                <w:i w:val="false"/>
                <w:color w:val="000000"/>
                <w:sz w:val="20"/>
              </w:rPr>
              <w:t>
При оказании государственной услуги на основании решения суда, вступившего в законную силу, услугополучателем предоставляется:</w:t>
            </w:r>
            <w:r>
              <w:br/>
            </w:r>
            <w:r>
              <w:rPr>
                <w:rFonts w:ascii="Times New Roman"/>
                <w:b w:val="false"/>
                <w:i w:val="false"/>
                <w:color w:val="000000"/>
                <w:sz w:val="20"/>
              </w:rPr>
              <w:t xml:space="preserve">
1) заявление о восстановлении актовой записи на основании решения суда по форме согласно </w:t>
            </w:r>
            <w:r>
              <w:rPr>
                <w:rFonts w:ascii="Times New Roman"/>
                <w:b w:val="false"/>
                <w:i w:val="false"/>
                <w:color w:val="000000"/>
                <w:sz w:val="20"/>
              </w:rPr>
              <w:t>приложению 26</w:t>
            </w:r>
            <w:r>
              <w:rPr>
                <w:rFonts w:ascii="Times New Roman"/>
                <w:b w:val="false"/>
                <w:i w:val="false"/>
                <w:color w:val="000000"/>
                <w:sz w:val="20"/>
              </w:rPr>
              <w:t xml:space="preserve"> к Правилам;</w:t>
            </w:r>
            <w:r>
              <w:br/>
            </w:r>
            <w:r>
              <w:rPr>
                <w:rFonts w:ascii="Times New Roman"/>
                <w:b w:val="false"/>
                <w:i w:val="false"/>
                <w:color w:val="000000"/>
                <w:sz w:val="20"/>
              </w:rPr>
              <w:t>
2) удостоверение личности услугополучателя (для идентификации личности);</w:t>
            </w:r>
            <w:r>
              <w:br/>
            </w:r>
            <w:r>
              <w:rPr>
                <w:rFonts w:ascii="Times New Roman"/>
                <w:b w:val="false"/>
                <w:i w:val="false"/>
                <w:color w:val="000000"/>
                <w:sz w:val="20"/>
              </w:rPr>
              <w:t>
3) сведения о решении суда о восстановлении актовой записи, вступившее в законную силу, с указанием места и времени государственной регистрации.</w:t>
            </w:r>
            <w:r>
              <w:br/>
            </w:r>
            <w:r>
              <w:rPr>
                <w:rFonts w:ascii="Times New Roman"/>
                <w:b w:val="false"/>
                <w:i w:val="false"/>
                <w:color w:val="000000"/>
                <w:sz w:val="20"/>
              </w:rPr>
              <w:t>
Лица вернувшиеся на историческую родину дополнительно представляются документы, выданные органами внутренних дел о законном въезде в Республику Казахстан и их ходатайстве о предоставлении гражданства Республики Казахстан.</w:t>
            </w:r>
            <w:r>
              <w:br/>
            </w:r>
            <w:r>
              <w:rPr>
                <w:rFonts w:ascii="Times New Roman"/>
                <w:b w:val="false"/>
                <w:i w:val="false"/>
                <w:color w:val="000000"/>
                <w:sz w:val="20"/>
              </w:rPr>
              <w:t>
Для восстановления записей актов гражданского состояния услугополучатель предъявляет документы, подтверждающие сведения, необходимые для восстановления записей актов гражданского состояния (справка с места работы либо учебы, документы об образовании, справки государственных архивов).</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xml:space="preserve">
2) несоответствие услугополучателя и (или) представленных материалов, данных и сведений, необходимых для оказания государственной услуги, требованиям </w:t>
            </w:r>
            <w:r>
              <w:rPr>
                <w:rFonts w:ascii="Times New Roman"/>
                <w:b w:val="false"/>
                <w:i w:val="false"/>
                <w:color w:val="000000"/>
                <w:sz w:val="20"/>
              </w:rPr>
              <w:t>Кодекса</w:t>
            </w:r>
            <w:r>
              <w:rPr>
                <w:rFonts w:ascii="Times New Roman"/>
                <w:b w:val="false"/>
                <w:i w:val="false"/>
                <w:color w:val="000000"/>
                <w:sz w:val="20"/>
              </w:rPr>
              <w:t xml:space="preserve"> Республики Казахстан "О браке (супружестве) и семье", Законам Республики Казахстан "</w:t>
            </w:r>
            <w:r>
              <w:rPr>
                <w:rFonts w:ascii="Times New Roman"/>
                <w:b w:val="false"/>
                <w:i w:val="false"/>
                <w:color w:val="000000"/>
                <w:sz w:val="20"/>
              </w:rPr>
              <w:t>О документах</w:t>
            </w:r>
            <w:r>
              <w:rPr>
                <w:rFonts w:ascii="Times New Roman"/>
                <w:b w:val="false"/>
                <w:i w:val="false"/>
                <w:color w:val="000000"/>
                <w:sz w:val="20"/>
              </w:rPr>
              <w:t>, удостоверяющих личность" и "</w:t>
            </w:r>
            <w:r>
              <w:rPr>
                <w:rFonts w:ascii="Times New Roman"/>
                <w:b w:val="false"/>
                <w:i w:val="false"/>
                <w:color w:val="000000"/>
                <w:sz w:val="20"/>
              </w:rPr>
              <w:t xml:space="preserve">О национальных реестрах </w:t>
            </w:r>
            <w:r>
              <w:rPr>
                <w:rFonts w:ascii="Times New Roman"/>
                <w:b w:val="false"/>
                <w:i w:val="false"/>
                <w:color w:val="000000"/>
                <w:sz w:val="20"/>
              </w:rPr>
              <w:t xml:space="preserve"> идентификационных номеров".</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28</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 записей</w:t>
            </w:r>
            <w:r>
              <w:br/>
            </w:r>
            <w:r>
              <w:rPr>
                <w:rFonts w:ascii="Times New Roman"/>
                <w:b w:val="false"/>
                <w:i w:val="false"/>
                <w:color w:val="000000"/>
                <w:sz w:val="20"/>
              </w:rPr>
              <w:t>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проживающего (ей) по адресу:</w:t>
            </w:r>
            <w:r>
              <w:br/>
            </w:r>
            <w:r>
              <w:rPr>
                <w:rFonts w:ascii="Times New Roman"/>
                <w:b w:val="false"/>
                <w:i w:val="false"/>
                <w:color w:val="000000"/>
                <w:sz w:val="20"/>
              </w:rPr>
              <w:t>_____________________________</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bookmarkStart w:name="z433" w:id="379"/>
    <w:p>
      <w:pPr>
        <w:spacing w:after="0"/>
        <w:ind w:left="0"/>
        <w:jc w:val="left"/>
      </w:pPr>
      <w:r>
        <w:rPr>
          <w:rFonts w:ascii="Times New Roman"/>
          <w:b/>
          <w:i w:val="false"/>
          <w:color w:val="000000"/>
        </w:rPr>
        <w:t xml:space="preserve">                                                                                                       Заявление о восстановлении актовой записи</w:t>
      </w:r>
    </w:p>
    <w:bookmarkEnd w:id="379"/>
    <w:p>
      <w:pPr>
        <w:spacing w:after="0"/>
        <w:ind w:left="0"/>
        <w:jc w:val="both"/>
      </w:pPr>
      <w:r>
        <w:rPr>
          <w:rFonts w:ascii="Times New Roman"/>
          <w:b w:val="false"/>
          <w:i w:val="false"/>
          <w:color w:val="000000"/>
          <w:sz w:val="28"/>
        </w:rPr>
        <w:t>
      Прошу восстановить запись акта о ________________________________________________________</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______________________________________________________________________________________</w:t>
      </w:r>
      <w:r>
        <w:br/>
      </w:r>
      <w:r>
        <w:rPr>
          <w:rFonts w:ascii="Times New Roman"/>
          <w:b w:val="false"/>
          <w:i w:val="false"/>
          <w:color w:val="000000"/>
          <w:sz w:val="28"/>
        </w:rPr>
        <w:t>2. Дата рождения ______________________________________________________________________</w:t>
      </w:r>
      <w:r>
        <w:br/>
      </w:r>
      <w:r>
        <w:rPr>
          <w:rFonts w:ascii="Times New Roman"/>
          <w:b w:val="false"/>
          <w:i w:val="false"/>
          <w:color w:val="000000"/>
          <w:sz w:val="28"/>
        </w:rPr>
        <w:t>3. Место рождения _____________________________________________________________________</w:t>
      </w:r>
      <w:r>
        <w:br/>
      </w:r>
      <w:r>
        <w:rPr>
          <w:rFonts w:ascii="Times New Roman"/>
          <w:b w:val="false"/>
          <w:i w:val="false"/>
          <w:color w:val="000000"/>
          <w:sz w:val="28"/>
        </w:rPr>
        <w:t>4. Национальность _____________________________________________________________________</w:t>
      </w:r>
      <w:r>
        <w:br/>
      </w:r>
      <w:r>
        <w:rPr>
          <w:rFonts w:ascii="Times New Roman"/>
          <w:b w:val="false"/>
          <w:i w:val="false"/>
          <w:color w:val="000000"/>
          <w:sz w:val="28"/>
        </w:rPr>
        <w:t>5. Гражданство ________________________________________________________________________</w:t>
      </w:r>
      <w:r>
        <w:br/>
      </w:r>
      <w:r>
        <w:rPr>
          <w:rFonts w:ascii="Times New Roman"/>
          <w:b w:val="false"/>
          <w:i w:val="false"/>
          <w:color w:val="000000"/>
          <w:sz w:val="28"/>
        </w:rPr>
        <w:t>6. Семейное положение _________________________________________________________________</w:t>
      </w:r>
      <w:r>
        <w:br/>
      </w:r>
      <w:r>
        <w:rPr>
          <w:rFonts w:ascii="Times New Roman"/>
          <w:b w:val="false"/>
          <w:i w:val="false"/>
          <w:color w:val="000000"/>
          <w:sz w:val="28"/>
        </w:rPr>
        <w:t>7.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несовершеннолетних детей _________________________________</w:t>
      </w:r>
      <w:r>
        <w:br/>
      </w:r>
      <w:r>
        <w:rPr>
          <w:rFonts w:ascii="Times New Roman"/>
          <w:b w:val="false"/>
          <w:i w:val="false"/>
          <w:color w:val="000000"/>
          <w:sz w:val="28"/>
        </w:rPr>
        <w:t>8.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братьев, сестер, и их место жительства _______________________</w:t>
      </w:r>
      <w:r>
        <w:br/>
      </w:r>
      <w:r>
        <w:rPr>
          <w:rFonts w:ascii="Times New Roman"/>
          <w:b w:val="false"/>
          <w:i w:val="false"/>
          <w:color w:val="000000"/>
          <w:sz w:val="28"/>
        </w:rPr>
        <w:t>9. Документ, удостоверяющий личность __________________________________________________</w:t>
      </w:r>
      <w:r>
        <w:br/>
      </w:r>
      <w:r>
        <w:rPr>
          <w:rFonts w:ascii="Times New Roman"/>
          <w:b w:val="false"/>
          <w:i w:val="false"/>
          <w:color w:val="000000"/>
          <w:sz w:val="28"/>
        </w:rPr>
        <w:t>10. Где и кем работает __________________________________________________________________</w:t>
      </w:r>
      <w:r>
        <w:br/>
      </w:r>
      <w:r>
        <w:rPr>
          <w:rFonts w:ascii="Times New Roman"/>
          <w:b w:val="false"/>
          <w:i w:val="false"/>
          <w:color w:val="000000"/>
          <w:sz w:val="28"/>
        </w:rPr>
        <w:t>11. Отношение к военной службе: военнообязанный или невоеннообязанный</w:t>
      </w:r>
      <w:r>
        <w:br/>
      </w:r>
      <w:r>
        <w:rPr>
          <w:rFonts w:ascii="Times New Roman"/>
          <w:b w:val="false"/>
          <w:i w:val="false"/>
          <w:color w:val="000000"/>
          <w:sz w:val="28"/>
        </w:rPr>
        <w:t>(нужное подчеркнуть)</w:t>
      </w:r>
      <w:r>
        <w:br/>
      </w:r>
      <w:r>
        <w:rPr>
          <w:rFonts w:ascii="Times New Roman"/>
          <w:b w:val="false"/>
          <w:i w:val="false"/>
          <w:color w:val="000000"/>
          <w:sz w:val="28"/>
        </w:rPr>
        <w:t>а) где состоит на учете _________________________________________________________________</w:t>
      </w:r>
      <w:r>
        <w:br/>
      </w:r>
      <w:r>
        <w:rPr>
          <w:rFonts w:ascii="Times New Roman"/>
          <w:b w:val="false"/>
          <w:i w:val="false"/>
          <w:color w:val="000000"/>
          <w:sz w:val="28"/>
        </w:rPr>
        <w:t>б) наименование воинской части, в которой служит ________________________________________</w:t>
      </w:r>
      <w:r>
        <w:br/>
      </w:r>
      <w:r>
        <w:rPr>
          <w:rFonts w:ascii="Times New Roman"/>
          <w:b w:val="false"/>
          <w:i w:val="false"/>
          <w:color w:val="000000"/>
          <w:sz w:val="28"/>
        </w:rPr>
        <w:t>_____________________________________________________________________________________</w:t>
      </w:r>
      <w:r>
        <w:br/>
      </w:r>
      <w:r>
        <w:rPr>
          <w:rFonts w:ascii="Times New Roman"/>
          <w:b w:val="false"/>
          <w:i w:val="false"/>
          <w:color w:val="000000"/>
          <w:sz w:val="28"/>
        </w:rPr>
        <w:t>К заявлению прилагаю следующие документы:</w:t>
      </w:r>
      <w:r>
        <w:br/>
      </w:r>
      <w:r>
        <w:rPr>
          <w:rFonts w:ascii="Times New Roman"/>
          <w:b w:val="false"/>
          <w:i w:val="false"/>
          <w:color w:val="000000"/>
          <w:sz w:val="28"/>
        </w:rPr>
        <w:t>1) ______________________________ 4) _______________________________</w:t>
      </w:r>
      <w:r>
        <w:br/>
      </w:r>
      <w:r>
        <w:rPr>
          <w:rFonts w:ascii="Times New Roman"/>
          <w:b w:val="false"/>
          <w:i w:val="false"/>
          <w:color w:val="000000"/>
          <w:sz w:val="28"/>
        </w:rPr>
        <w:t>2) ______________________________ 5) _______________________________</w:t>
      </w:r>
      <w:r>
        <w:br/>
      </w:r>
      <w:r>
        <w:rPr>
          <w:rFonts w:ascii="Times New Roman"/>
          <w:b w:val="false"/>
          <w:i w:val="false"/>
          <w:color w:val="000000"/>
          <w:sz w:val="28"/>
        </w:rPr>
        <w:t>3) ______________________________ 6) _______________________________</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w:t>
      </w:r>
      <w:r>
        <w:br/>
      </w:r>
      <w:r>
        <w:rPr>
          <w:rFonts w:ascii="Times New Roman"/>
          <w:b w:val="false"/>
          <w:i w:val="false"/>
          <w:color w:val="000000"/>
          <w:sz w:val="28"/>
        </w:rPr>
        <w:t>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__________ "___" _________ 20 __ года (подпись)</w:t>
      </w:r>
      <w:r>
        <w:br/>
      </w:r>
      <w:r>
        <w:rPr>
          <w:rFonts w:ascii="Times New Roman"/>
          <w:b w:val="false"/>
          <w:i w:val="false"/>
          <w:color w:val="000000"/>
          <w:sz w:val="28"/>
        </w:rPr>
        <w:t>_____________________________________________________________________________________________________________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 – для МИО</w:t>
      </w:r>
      <w:r>
        <w:br/>
      </w:r>
      <w:r>
        <w:rPr>
          <w:rFonts w:ascii="Times New Roman"/>
          <w:b w:val="false"/>
          <w:i w:val="false"/>
          <w:color w:val="000000"/>
          <w:sz w:val="28"/>
        </w:rPr>
        <w:t>"____" __________ 20__ года принято на рассмотрение заявление о восстановлении актовой записи</w:t>
      </w:r>
      <w:r>
        <w:br/>
      </w:r>
      <w:r>
        <w:rPr>
          <w:rFonts w:ascii="Times New Roman"/>
          <w:b w:val="false"/>
          <w:i w:val="false"/>
          <w:color w:val="000000"/>
          <w:sz w:val="28"/>
        </w:rPr>
        <w:t>Результаты рассмотрения будут сообщены "____" ________ 20__ года</w:t>
      </w:r>
      <w:r>
        <w:br/>
      </w:r>
      <w:r>
        <w:rPr>
          <w:rFonts w:ascii="Times New Roman"/>
          <w:b w:val="false"/>
          <w:i w:val="false"/>
          <w:color w:val="000000"/>
          <w:sz w:val="28"/>
        </w:rPr>
        <w:t>Специалист __________________________________________________________________________________________________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29</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 xml:space="preserve"> 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_____________________________</w:t>
            </w:r>
            <w:r>
              <w:br/>
            </w:r>
            <w:r>
              <w:rPr>
                <w:rFonts w:ascii="Times New Roman"/>
                <w:b w:val="false"/>
                <w:i w:val="false"/>
                <w:color w:val="000000"/>
                <w:sz w:val="20"/>
              </w:rPr>
              <w:t>"___" ____________ 20 ____ года</w:t>
            </w:r>
          </w:p>
        </w:tc>
      </w:tr>
    </w:tbl>
    <w:bookmarkStart w:name="z437" w:id="380"/>
    <w:p>
      <w:pPr>
        <w:spacing w:after="0"/>
        <w:ind w:left="0"/>
        <w:jc w:val="left"/>
      </w:pPr>
      <w:r>
        <w:rPr>
          <w:rFonts w:ascii="Times New Roman"/>
          <w:b/>
          <w:i w:val="false"/>
          <w:color w:val="000000"/>
        </w:rPr>
        <w:t xml:space="preserve">                           Заключение № ____ о восстановлении актовой записи либо об отказе (нужное подчеркнуть)</w:t>
      </w:r>
    </w:p>
    <w:bookmarkEnd w:id="380"/>
    <w:p>
      <w:pPr>
        <w:spacing w:after="0"/>
        <w:ind w:left="0"/>
        <w:jc w:val="both"/>
      </w:pPr>
      <w:r>
        <w:rPr>
          <w:rFonts w:ascii="Times New Roman"/>
          <w:b w:val="false"/>
          <w:i w:val="false"/>
          <w:color w:val="000000"/>
          <w:sz w:val="28"/>
        </w:rPr>
        <w:t>
      Регистрирующий орган ______________________________________________________________________</w:t>
      </w:r>
      <w:r>
        <w:br/>
      </w:r>
      <w:r>
        <w:rPr>
          <w:rFonts w:ascii="Times New Roman"/>
          <w:b w:val="false"/>
          <w:i w:val="false"/>
          <w:color w:val="000000"/>
          <w:sz w:val="28"/>
        </w:rPr>
        <w:t xml:space="preserve">                                                                                    (наименование района (города), области)</w:t>
      </w:r>
      <w:r>
        <w:br/>
      </w:r>
      <w:r>
        <w:rPr>
          <w:rFonts w:ascii="Times New Roman"/>
          <w:b w:val="false"/>
          <w:i w:val="false"/>
          <w:color w:val="000000"/>
          <w:sz w:val="28"/>
        </w:rPr>
        <w:t>рассмотрев заявление 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заявителя)</w:t>
      </w:r>
      <w:r>
        <w:br/>
      </w:r>
      <w:r>
        <w:rPr>
          <w:rFonts w:ascii="Times New Roman"/>
          <w:b w:val="false"/>
          <w:i w:val="false"/>
          <w:color w:val="000000"/>
          <w:sz w:val="28"/>
        </w:rPr>
        <w:t>о восстановлении записи акта о рождении ______________________________________________________</w:t>
      </w:r>
      <w:r>
        <w:br/>
      </w:r>
      <w:r>
        <w:rPr>
          <w:rFonts w:ascii="Times New Roman"/>
          <w:b w:val="false"/>
          <w:i w:val="false"/>
          <w:color w:val="000000"/>
          <w:sz w:val="28"/>
        </w:rPr>
        <w:t>Заявитель в подтверждение своей просьбы представил справку, выданную</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об отсутствии записи акта гражданского состояния.</w:t>
      </w:r>
      <w:r>
        <w:br/>
      </w:r>
      <w:r>
        <w:rPr>
          <w:rFonts w:ascii="Times New Roman"/>
          <w:b w:val="false"/>
          <w:i w:val="false"/>
          <w:color w:val="000000"/>
          <w:sz w:val="28"/>
        </w:rPr>
        <w:t>На основании документов, представленных заявителем по результатам проверки</w:t>
      </w:r>
      <w:r>
        <w:br/>
      </w:r>
      <w:r>
        <w:rPr>
          <w:rFonts w:ascii="Times New Roman"/>
          <w:b w:val="false"/>
          <w:i w:val="false"/>
          <w:color w:val="000000"/>
          <w:sz w:val="28"/>
        </w:rPr>
        <w:t>Установлено:</w:t>
      </w:r>
      <w:r>
        <w:br/>
      </w:r>
      <w:r>
        <w:rPr>
          <w:rFonts w:ascii="Times New Roman"/>
          <w:b w:val="false"/>
          <w:i w:val="false"/>
          <w:color w:val="000000"/>
          <w:sz w:val="28"/>
        </w:rPr>
        <w:t>Гражданин 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родовая фамилия ____________________________________________________________________________</w:t>
      </w:r>
      <w:r>
        <w:br/>
      </w:r>
      <w:r>
        <w:rPr>
          <w:rFonts w:ascii="Times New Roman"/>
          <w:b w:val="false"/>
          <w:i w:val="false"/>
          <w:color w:val="000000"/>
          <w:sz w:val="28"/>
        </w:rPr>
        <w:t>родился (лась) ______________________________________________________________________________</w:t>
      </w:r>
      <w:r>
        <w:br/>
      </w:r>
      <w:r>
        <w:rPr>
          <w:rFonts w:ascii="Times New Roman"/>
          <w:b w:val="false"/>
          <w:i w:val="false"/>
          <w:color w:val="000000"/>
          <w:sz w:val="28"/>
        </w:rPr>
        <w:t>в__________________________________________________________________________________________</w:t>
      </w:r>
      <w:r>
        <w:br/>
      </w:r>
      <w:r>
        <w:rPr>
          <w:rFonts w:ascii="Times New Roman"/>
          <w:b w:val="false"/>
          <w:i w:val="false"/>
          <w:color w:val="000000"/>
          <w:sz w:val="28"/>
        </w:rPr>
        <w:t xml:space="preserve">                                                                               (указать место рождения)</w:t>
      </w:r>
      <w:r>
        <w:br/>
      </w:r>
      <w:r>
        <w:rPr>
          <w:rFonts w:ascii="Times New Roman"/>
          <w:b w:val="false"/>
          <w:i w:val="false"/>
          <w:color w:val="000000"/>
          <w:sz w:val="28"/>
        </w:rPr>
        <w:t>что подтверждается следующими документами __________________________________________________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проживает 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Родители заявителя:</w:t>
      </w:r>
      <w:r>
        <w:br/>
      </w:r>
      <w:r>
        <w:rPr>
          <w:rFonts w:ascii="Times New Roman"/>
          <w:b w:val="false"/>
          <w:i w:val="false"/>
          <w:color w:val="000000"/>
          <w:sz w:val="28"/>
        </w:rPr>
        <w:t>Отец ______________________________________________________________________________________</w:t>
      </w:r>
      <w:r>
        <w:br/>
      </w:r>
      <w:r>
        <w:rPr>
          <w:rFonts w:ascii="Times New Roman"/>
          <w:b w:val="false"/>
          <w:i w:val="false"/>
          <w:color w:val="000000"/>
          <w:sz w:val="28"/>
        </w:rPr>
        <w:t>Мать ______________________________________________________________________________________</w:t>
      </w:r>
      <w:r>
        <w:br/>
      </w:r>
      <w:r>
        <w:rPr>
          <w:rFonts w:ascii="Times New Roman"/>
          <w:b w:val="false"/>
          <w:i w:val="false"/>
          <w:color w:val="000000"/>
          <w:sz w:val="28"/>
        </w:rPr>
        <w:t xml:space="preserve">В соответствии со </w:t>
      </w:r>
      <w:r>
        <w:rPr>
          <w:rFonts w:ascii="Times New Roman"/>
          <w:b w:val="false"/>
          <w:i w:val="false"/>
          <w:color w:val="000000"/>
          <w:sz w:val="28"/>
        </w:rPr>
        <w:t>статьей 184</w:t>
      </w:r>
      <w:r>
        <w:rPr>
          <w:rFonts w:ascii="Times New Roman"/>
          <w:b w:val="false"/>
          <w:i w:val="false"/>
          <w:color w:val="000000"/>
          <w:sz w:val="28"/>
        </w:rPr>
        <w:t xml:space="preserve"> Кодекса Республики Казахстан "О браке (супружестве) и семье"</w:t>
      </w:r>
      <w:r>
        <w:br/>
      </w:r>
      <w:r>
        <w:rPr>
          <w:rFonts w:ascii="Times New Roman"/>
          <w:b w:val="false"/>
          <w:i w:val="false"/>
          <w:color w:val="000000"/>
          <w:sz w:val="28"/>
        </w:rPr>
        <w:t>Полагаю:</w:t>
      </w:r>
      <w:r>
        <w:br/>
      </w:r>
      <w:r>
        <w:rPr>
          <w:rFonts w:ascii="Times New Roman"/>
          <w:b w:val="false"/>
          <w:i w:val="false"/>
          <w:color w:val="000000"/>
          <w:sz w:val="28"/>
        </w:rPr>
        <w:t>Запись акта о __________________ в отношении 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подлежит восстановлению в 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Должностное лицо регистрирующего органа</w:t>
      </w:r>
      <w:r>
        <w:br/>
      </w:r>
      <w:r>
        <w:rPr>
          <w:rFonts w:ascii="Times New Roman"/>
          <w:b w:val="false"/>
          <w:i w:val="false"/>
          <w:color w:val="000000"/>
          <w:sz w:val="28"/>
        </w:rPr>
        <w:t>______________________________________________________________________________ 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30</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_______</w:t>
            </w:r>
            <w:r>
              <w:br/>
            </w:r>
            <w:r>
              <w:rPr>
                <w:rFonts w:ascii="Times New Roman"/>
                <w:b w:val="false"/>
                <w:i w:val="false"/>
                <w:color w:val="000000"/>
                <w:sz w:val="20"/>
              </w:rPr>
              <w:t>______________________________</w:t>
            </w:r>
            <w:r>
              <w:br/>
            </w:r>
            <w:r>
              <w:rPr>
                <w:rFonts w:ascii="Times New Roman"/>
                <w:b w:val="false"/>
                <w:i w:val="false"/>
                <w:color w:val="000000"/>
                <w:sz w:val="20"/>
              </w:rPr>
              <w:t>Тел: __________________________</w:t>
            </w:r>
            <w:r>
              <w:br/>
            </w:r>
            <w:r>
              <w:rPr>
                <w:rFonts w:ascii="Times New Roman"/>
                <w:b w:val="false"/>
                <w:i w:val="false"/>
                <w:color w:val="000000"/>
                <w:sz w:val="20"/>
              </w:rPr>
              <w:t>уд. личности № ________________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bookmarkStart w:name="z440" w:id="381"/>
    <w:p>
      <w:pPr>
        <w:spacing w:after="0"/>
        <w:ind w:left="0"/>
        <w:jc w:val="left"/>
      </w:pPr>
      <w:r>
        <w:rPr>
          <w:rFonts w:ascii="Times New Roman"/>
          <w:b/>
          <w:i w:val="false"/>
          <w:color w:val="000000"/>
        </w:rPr>
        <w:t xml:space="preserve">                                    Заявление о восстановлении актовой записи на основании решения суда</w:t>
      </w:r>
    </w:p>
    <w:bookmarkEnd w:id="381"/>
    <w:p>
      <w:pPr>
        <w:spacing w:after="0"/>
        <w:ind w:left="0"/>
        <w:jc w:val="both"/>
      </w:pPr>
      <w:r>
        <w:rPr>
          <w:rFonts w:ascii="Times New Roman"/>
          <w:b w:val="false"/>
          <w:i w:val="false"/>
          <w:color w:val="000000"/>
          <w:sz w:val="28"/>
        </w:rPr>
        <w:t>
      Прошу восстановить запись акта о ____________________________________________________</w:t>
      </w:r>
      <w:r>
        <w:br/>
      </w:r>
      <w:r>
        <w:rPr>
          <w:rFonts w:ascii="Times New Roman"/>
          <w:b w:val="false"/>
          <w:i w:val="false"/>
          <w:color w:val="000000"/>
          <w:sz w:val="28"/>
        </w:rPr>
        <w:t>а основании решения суда, вступившего в законную силу от " ___"</w:t>
      </w:r>
      <w:r>
        <w:br/>
      </w:r>
      <w:r>
        <w:rPr>
          <w:rFonts w:ascii="Times New Roman"/>
          <w:b w:val="false"/>
          <w:i w:val="false"/>
          <w:color w:val="000000"/>
          <w:sz w:val="28"/>
        </w:rPr>
        <w:t>кем вынесено решение (наименование суда)</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 фамилия</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2. Дата рождения _______________________________________________________</w:t>
      </w:r>
    </w:p>
    <w:p>
      <w:pPr>
        <w:spacing w:after="0"/>
        <w:ind w:left="0"/>
        <w:jc w:val="both"/>
      </w:pPr>
      <w:r>
        <w:rPr>
          <w:rFonts w:ascii="Times New Roman"/>
          <w:b w:val="false"/>
          <w:i w:val="false"/>
          <w:color w:val="000000"/>
          <w:sz w:val="28"/>
        </w:rPr>
        <w:t>
      3. Место рождения ______________________________________________________</w:t>
      </w:r>
      <w:r>
        <w:br/>
      </w:r>
      <w:r>
        <w:rPr>
          <w:rFonts w:ascii="Times New Roman"/>
          <w:b w:val="false"/>
          <w:i w:val="false"/>
          <w:color w:val="000000"/>
          <w:sz w:val="28"/>
        </w:rPr>
        <w:t>4. Национальность ______________________________________________________</w:t>
      </w:r>
      <w:r>
        <w:br/>
      </w:r>
      <w:r>
        <w:rPr>
          <w:rFonts w:ascii="Times New Roman"/>
          <w:b w:val="false"/>
          <w:i w:val="false"/>
          <w:color w:val="000000"/>
          <w:sz w:val="28"/>
        </w:rPr>
        <w:t>5. Гражданство _________________________________________________________</w:t>
      </w:r>
      <w:r>
        <w:br/>
      </w:r>
      <w:r>
        <w:rPr>
          <w:rFonts w:ascii="Times New Roman"/>
          <w:b w:val="false"/>
          <w:i w:val="false"/>
          <w:color w:val="000000"/>
          <w:sz w:val="28"/>
        </w:rPr>
        <w:t>6. Семейное положение _________________________________________________</w:t>
      </w:r>
      <w:r>
        <w:br/>
      </w:r>
      <w:r>
        <w:rPr>
          <w:rFonts w:ascii="Times New Roman"/>
          <w:b w:val="false"/>
          <w:i w:val="false"/>
          <w:color w:val="000000"/>
          <w:sz w:val="28"/>
        </w:rPr>
        <w:t>7.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несовершеннолетних детей __________________</w:t>
      </w:r>
      <w:r>
        <w:br/>
      </w:r>
      <w:r>
        <w:rPr>
          <w:rFonts w:ascii="Times New Roman"/>
          <w:b w:val="false"/>
          <w:i w:val="false"/>
          <w:color w:val="000000"/>
          <w:sz w:val="28"/>
        </w:rPr>
        <w:t>8.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братьев, сестер, и их место жительства ________</w:t>
      </w:r>
      <w:r>
        <w:br/>
      </w:r>
      <w:r>
        <w:rPr>
          <w:rFonts w:ascii="Times New Roman"/>
          <w:b w:val="false"/>
          <w:i w:val="false"/>
          <w:color w:val="000000"/>
          <w:sz w:val="28"/>
        </w:rPr>
        <w:t>9. Документ, удостоверяющий личность ___________________________________</w:t>
      </w:r>
      <w:r>
        <w:br/>
      </w:r>
      <w:r>
        <w:rPr>
          <w:rFonts w:ascii="Times New Roman"/>
          <w:b w:val="false"/>
          <w:i w:val="false"/>
          <w:color w:val="000000"/>
          <w:sz w:val="28"/>
        </w:rPr>
        <w:t>10. Где и кем работает __________________________________________________</w:t>
      </w:r>
      <w:r>
        <w:br/>
      </w:r>
      <w:r>
        <w:rPr>
          <w:rFonts w:ascii="Times New Roman"/>
          <w:b w:val="false"/>
          <w:i w:val="false"/>
          <w:color w:val="000000"/>
          <w:sz w:val="28"/>
        </w:rPr>
        <w:t>11. Отношение к военной службе:</w:t>
      </w:r>
      <w:r>
        <w:br/>
      </w:r>
      <w:r>
        <w:rPr>
          <w:rFonts w:ascii="Times New Roman"/>
          <w:b w:val="false"/>
          <w:i w:val="false"/>
          <w:color w:val="000000"/>
          <w:sz w:val="28"/>
        </w:rPr>
        <w:t>а) где состоит на учете __________________________________________________</w:t>
      </w:r>
      <w:r>
        <w:br/>
      </w:r>
      <w:r>
        <w:rPr>
          <w:rFonts w:ascii="Times New Roman"/>
          <w:b w:val="false"/>
          <w:i w:val="false"/>
          <w:color w:val="000000"/>
          <w:sz w:val="28"/>
        </w:rPr>
        <w:t>б) наименование воинской части, в которой служит _________________________</w:t>
      </w:r>
      <w:r>
        <w:br/>
      </w:r>
      <w:r>
        <w:rPr>
          <w:rFonts w:ascii="Times New Roman"/>
          <w:b w:val="false"/>
          <w:i w:val="false"/>
          <w:color w:val="000000"/>
          <w:sz w:val="28"/>
        </w:rPr>
        <w:t>12. Место жительства ___________________________________________________</w:t>
      </w:r>
      <w:r>
        <w:br/>
      </w:r>
      <w:r>
        <w:rPr>
          <w:rFonts w:ascii="Times New Roman"/>
          <w:b w:val="false"/>
          <w:i w:val="false"/>
          <w:color w:val="000000"/>
          <w:sz w:val="28"/>
        </w:rPr>
        <w:t>К заявлению прилагаю следующие документы:</w:t>
      </w:r>
      <w:r>
        <w:br/>
      </w:r>
      <w:r>
        <w:rPr>
          <w:rFonts w:ascii="Times New Roman"/>
          <w:b w:val="false"/>
          <w:i w:val="false"/>
          <w:color w:val="000000"/>
          <w:sz w:val="28"/>
        </w:rPr>
        <w:t>1) _____________________________ 3)_______________________________</w:t>
      </w:r>
      <w:r>
        <w:br/>
      </w:r>
      <w:r>
        <w:rPr>
          <w:rFonts w:ascii="Times New Roman"/>
          <w:b w:val="false"/>
          <w:i w:val="false"/>
          <w:color w:val="000000"/>
          <w:sz w:val="28"/>
        </w:rPr>
        <w:t>2) _____________________________ 4)_______________________________</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Республики Казахстан "Об административных правонарушениях", налагается</w:t>
      </w:r>
      <w:r>
        <w:br/>
      </w:r>
      <w:r>
        <w:rPr>
          <w:rFonts w:ascii="Times New Roman"/>
          <w:b w:val="false"/>
          <w:i w:val="false"/>
          <w:color w:val="000000"/>
          <w:sz w:val="28"/>
        </w:rPr>
        <w:t>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_____________ "__" ____ 20 __ года (подпись)</w:t>
      </w:r>
      <w:r>
        <w:br/>
      </w:r>
      <w:r>
        <w:rPr>
          <w:rFonts w:ascii="Times New Roman"/>
          <w:b w:val="false"/>
          <w:i w:val="false"/>
          <w:color w:val="000000"/>
          <w:sz w:val="28"/>
        </w:rPr>
        <w:t>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w:t>
      </w:r>
      <w:r>
        <w:br/>
      </w:r>
      <w:r>
        <w:rPr>
          <w:rFonts w:ascii="Times New Roman"/>
          <w:b w:val="false"/>
          <w:i w:val="false"/>
          <w:color w:val="000000"/>
          <w:sz w:val="28"/>
        </w:rPr>
        <w:t>должностного лица, принявшего заявление)</w:t>
      </w:r>
      <w:r>
        <w:br/>
      </w:r>
      <w:r>
        <w:rPr>
          <w:rFonts w:ascii="Times New Roman"/>
          <w:b w:val="false"/>
          <w:i w:val="false"/>
          <w:color w:val="000000"/>
          <w:sz w:val="28"/>
        </w:rPr>
        <w:t>№ по журналу ____</w:t>
      </w:r>
      <w:r>
        <w:br/>
      </w:r>
      <w:r>
        <w:rPr>
          <w:rFonts w:ascii="Times New Roman"/>
          <w:b w:val="false"/>
          <w:i w:val="false"/>
          <w:color w:val="000000"/>
          <w:sz w:val="28"/>
        </w:rPr>
        <w:t>----------------------------------------------------------------------------------- линия отрыва – для МИО</w:t>
      </w:r>
      <w:r>
        <w:br/>
      </w:r>
      <w:r>
        <w:rPr>
          <w:rFonts w:ascii="Times New Roman"/>
          <w:b w:val="false"/>
          <w:i w:val="false"/>
          <w:color w:val="000000"/>
          <w:sz w:val="28"/>
        </w:rPr>
        <w:t>"____"__________20____года принято на рассмотрение заявление</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Ф.И.О (если указано в документах, удостоверяющих личность)</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с приложенными __________ документами.</w:t>
      </w:r>
      <w:r>
        <w:br/>
      </w:r>
      <w:r>
        <w:rPr>
          <w:rFonts w:ascii="Times New Roman"/>
          <w:b w:val="false"/>
          <w:i w:val="false"/>
          <w:color w:val="000000"/>
          <w:sz w:val="28"/>
        </w:rPr>
        <w:t>Результаты рассмотрения будут сообщены "___" ___________20____ года</w:t>
      </w:r>
      <w:r>
        <w:br/>
      </w:r>
      <w:r>
        <w:rPr>
          <w:rFonts w:ascii="Times New Roman"/>
          <w:b w:val="false"/>
          <w:i w:val="false"/>
          <w:color w:val="000000"/>
          <w:sz w:val="28"/>
        </w:rPr>
        <w:t>Специалист _________________ (имя, отчество (если указано в документах, удостоверяющих личность),фамилия)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31</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641"/>
        <w:gridCol w:w="2597"/>
        <w:gridCol w:w="9062"/>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"Аннулирование запией актов гражданского состояния"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Местные исполнительные органы (далее - МИО) городов Нур-Султан, Алматы и Шымкент, районов и городов областного значения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услугодателя;</w:t>
            </w:r>
            <w:r>
              <w:br/>
            </w:r>
            <w:r>
              <w:rPr>
                <w:rFonts w:ascii="Times New Roman"/>
                <w:b w:val="false"/>
                <w:i w:val="false"/>
                <w:color w:val="000000"/>
                <w:sz w:val="20"/>
              </w:rPr>
              <w:t>
2) МИО районов в городе, городов районного значения, акимы поселков, сел, сельских округов;</w:t>
            </w:r>
            <w:r>
              <w:br/>
            </w:r>
            <w:r>
              <w:rPr>
                <w:rFonts w:ascii="Times New Roman"/>
                <w:b w:val="false"/>
                <w:i w:val="false"/>
                <w:color w:val="000000"/>
                <w:sz w:val="20"/>
              </w:rPr>
              <w:t>
3) Государственная корпорация;</w:t>
            </w:r>
            <w:r>
              <w:br/>
            </w:r>
            <w:r>
              <w:rPr>
                <w:rFonts w:ascii="Times New Roman"/>
                <w:b w:val="false"/>
                <w:i w:val="false"/>
                <w:color w:val="000000"/>
                <w:sz w:val="20"/>
              </w:rPr>
              <w:t>
4) посредством портала.</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рассмотрения заявления - 3 (три) рабочих дня;</w:t>
            </w:r>
            <w:r>
              <w:br/>
            </w:r>
            <w:r>
              <w:rPr>
                <w:rFonts w:ascii="Times New Roman"/>
                <w:b w:val="false"/>
                <w:i w:val="false"/>
                <w:color w:val="000000"/>
                <w:sz w:val="20"/>
              </w:rPr>
              <w:t>
при отсутствии в ИС ЗАГС актовых записей, являющихся основанием для аннулирования записи акта гражданского состония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и назначении даты аннулирования записи акта гражданского состояния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/бумажная</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при аннулировании записи акта гражданского состояния по заявлению заинтересованных лиц, а также на основании решения суда – ответ регистрирующего органа об аннулировании записи акта гражданского состояния;</w:t>
            </w:r>
            <w:r>
              <w:br/>
            </w:r>
            <w:r>
              <w:rPr>
                <w:rFonts w:ascii="Times New Roman"/>
                <w:b w:val="false"/>
                <w:i w:val="false"/>
                <w:color w:val="000000"/>
                <w:sz w:val="20"/>
              </w:rPr>
              <w:t>
2) при аннулировании актовых записей об установлении отцовства, усыновлении (удочерении) (c восстановлением первично сформированного индивидуально идентификационного номера), о перемене имени, фамилии и отчества - повторное свидетельство о рождении с первоначальными данными, при необходимости справка о рождении;</w:t>
            </w:r>
            <w:r>
              <w:br/>
            </w:r>
            <w:r>
              <w:rPr>
                <w:rFonts w:ascii="Times New Roman"/>
                <w:b w:val="false"/>
                <w:i w:val="false"/>
                <w:color w:val="000000"/>
                <w:sz w:val="20"/>
              </w:rPr>
              <w:t>
3) при аннулировании актовой записи о расторжении брака (супружества) - свидетельство о заключении соответствующего брака (супружества);</w:t>
            </w:r>
            <w:r>
              <w:br/>
            </w:r>
            <w:r>
              <w:rPr>
                <w:rFonts w:ascii="Times New Roman"/>
                <w:b w:val="false"/>
                <w:i w:val="false"/>
                <w:color w:val="000000"/>
                <w:sz w:val="20"/>
              </w:rPr>
              <w:t>
4) мотивированный ответ об отказе в оказании государственной услуги.</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государственной регистрации акта гражданского состояния, ответ регистрирующего органа об аннулировании записи акта гражданского состояния или мотивированный отказ при подаче заявления через портал.</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Бесплатно.</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Для аннулирования записи акта:</w:t>
            </w:r>
            <w:r>
              <w:br/>
            </w:r>
            <w:r>
              <w:rPr>
                <w:rFonts w:ascii="Times New Roman"/>
                <w:b w:val="false"/>
                <w:i w:val="false"/>
                <w:color w:val="000000"/>
                <w:sz w:val="20"/>
              </w:rPr>
              <w:t xml:space="preserve">
1) заявление об аннулировании актовой записи по форме согласно </w:t>
            </w:r>
            <w:r>
              <w:rPr>
                <w:rFonts w:ascii="Times New Roman"/>
                <w:b w:val="false"/>
                <w:i w:val="false"/>
                <w:color w:val="000000"/>
                <w:sz w:val="20"/>
              </w:rPr>
              <w:t>приложению 32</w:t>
            </w:r>
            <w:r>
              <w:rPr>
                <w:rFonts w:ascii="Times New Roman"/>
                <w:b w:val="false"/>
                <w:i w:val="false"/>
                <w:color w:val="000000"/>
                <w:sz w:val="20"/>
              </w:rPr>
              <w:t xml:space="preserve"> к Правилам;</w:t>
            </w:r>
            <w:r>
              <w:br/>
            </w:r>
            <w:r>
              <w:rPr>
                <w:rFonts w:ascii="Times New Roman"/>
                <w:b w:val="false"/>
                <w:i w:val="false"/>
                <w:color w:val="000000"/>
                <w:sz w:val="20"/>
              </w:rPr>
              <w:t>
2) документ, удостоверяющий личность (для идентификации);</w:t>
            </w:r>
            <w:r>
              <w:br/>
            </w:r>
            <w:r>
              <w:rPr>
                <w:rFonts w:ascii="Times New Roman"/>
                <w:b w:val="false"/>
                <w:i w:val="false"/>
                <w:color w:val="000000"/>
                <w:sz w:val="20"/>
              </w:rPr>
              <w:t>
3) свидетельства, выданные на основании актовой записи подлежащей аннулированию (при наличии);</w:t>
            </w:r>
            <w:r>
              <w:br/>
            </w:r>
            <w:r>
              <w:rPr>
                <w:rFonts w:ascii="Times New Roman"/>
                <w:b w:val="false"/>
                <w:i w:val="false"/>
                <w:color w:val="000000"/>
                <w:sz w:val="20"/>
              </w:rPr>
              <w:t>
4) документ, подтверждающий необходимость аннулирования записи актов гражданского состояния (при наличии);</w:t>
            </w:r>
            <w:r>
              <w:br/>
            </w:r>
            <w:r>
              <w:rPr>
                <w:rFonts w:ascii="Times New Roman"/>
                <w:b w:val="false"/>
                <w:i w:val="false"/>
                <w:color w:val="000000"/>
                <w:sz w:val="20"/>
              </w:rPr>
              <w:t>
5)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При оказании государственной услуги на основании решения суда, вступившего в законную силу, услугополучателем предоставляется:</w:t>
            </w:r>
            <w:r>
              <w:br/>
            </w:r>
            <w:r>
              <w:rPr>
                <w:rFonts w:ascii="Times New Roman"/>
                <w:b w:val="false"/>
                <w:i w:val="false"/>
                <w:color w:val="000000"/>
                <w:sz w:val="20"/>
              </w:rPr>
              <w:t xml:space="preserve">
1) заявление об аннулировании актовой записи на основании решения суда по форме согласно </w:t>
            </w:r>
            <w:r>
              <w:rPr>
                <w:rFonts w:ascii="Times New Roman"/>
                <w:b w:val="false"/>
                <w:i w:val="false"/>
                <w:color w:val="000000"/>
                <w:sz w:val="20"/>
              </w:rPr>
              <w:t>приложению 34</w:t>
            </w:r>
            <w:r>
              <w:rPr>
                <w:rFonts w:ascii="Times New Roman"/>
                <w:b w:val="false"/>
                <w:i w:val="false"/>
                <w:color w:val="000000"/>
                <w:sz w:val="20"/>
              </w:rPr>
              <w:t xml:space="preserve"> к Правилам;</w:t>
            </w:r>
            <w:r>
              <w:br/>
            </w:r>
            <w:r>
              <w:rPr>
                <w:rFonts w:ascii="Times New Roman"/>
                <w:b w:val="false"/>
                <w:i w:val="false"/>
                <w:color w:val="000000"/>
                <w:sz w:val="20"/>
              </w:rPr>
              <w:t>
2) удостоверение личности услугополучателя (для идентификации личности);</w:t>
            </w:r>
            <w:r>
              <w:br/>
            </w:r>
            <w:r>
              <w:rPr>
                <w:rFonts w:ascii="Times New Roman"/>
                <w:b w:val="false"/>
                <w:i w:val="false"/>
                <w:color w:val="000000"/>
                <w:sz w:val="20"/>
              </w:rPr>
              <w:t>
3) сведения о вступившем в законную силу решение суда об аннулировании, об отмене ранее вынесенного решения суда об установлении факта либо о государственной регистрации записи акта, о признании записи акта недействительной, с указанием актовой записи подлежащий аннулированию.</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2) несоответствие услугополучателя и (или) представленных материалов, данных и сведений, необходимых для оказания государственной услуги, требованиям нормативных правовых актов Республики Казахстан.</w:t>
            </w:r>
            <w:r>
              <w:br/>
            </w:r>
            <w:r>
              <w:rPr>
                <w:rFonts w:ascii="Times New Roman"/>
                <w:b w:val="false"/>
                <w:i w:val="false"/>
                <w:color w:val="000000"/>
                <w:sz w:val="20"/>
              </w:rPr>
              <w:t>
Законами Республики Казахстан могут устанавливаться иные основания для отказа в оказании государственных услуг.</w:t>
            </w:r>
          </w:p>
        </w:tc>
      </w:tr>
      <w:tr>
        <w:trPr>
          <w:trHeight w:val="30" w:hRule="atLeast"/>
        </w:trPr>
        <w:tc>
          <w:tcPr>
            <w:tcW w:w="64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2597"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906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32</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 заявителя)</w:t>
            </w:r>
            <w:r>
              <w:br/>
            </w:r>
            <w:r>
              <w:rPr>
                <w:rFonts w:ascii="Times New Roman"/>
                <w:b w:val="false"/>
                <w:i w:val="false"/>
                <w:color w:val="000000"/>
                <w:sz w:val="20"/>
              </w:rPr>
              <w:t>_____________________________</w:t>
            </w:r>
            <w:r>
              <w:br/>
            </w:r>
            <w:r>
              <w:rPr>
                <w:rFonts w:ascii="Times New Roman"/>
                <w:b w:val="false"/>
                <w:i w:val="false"/>
                <w:color w:val="000000"/>
                <w:sz w:val="20"/>
              </w:rPr>
              <w:t>проживающего (ей) по адресу:</w:t>
            </w:r>
            <w:r>
              <w:br/>
            </w:r>
            <w:r>
              <w:rPr>
                <w:rFonts w:ascii="Times New Roman"/>
                <w:b w:val="false"/>
                <w:i w:val="false"/>
                <w:color w:val="000000"/>
                <w:sz w:val="20"/>
              </w:rPr>
              <w:t>_____________________________</w:t>
            </w:r>
            <w:r>
              <w:br/>
            </w:r>
            <w:r>
              <w:rPr>
                <w:rFonts w:ascii="Times New Roman"/>
                <w:b w:val="false"/>
                <w:i w:val="false"/>
                <w:color w:val="000000"/>
                <w:sz w:val="20"/>
              </w:rPr>
              <w:t>№ тел. 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bookmarkStart w:name="z444" w:id="382"/>
    <w:p>
      <w:pPr>
        <w:spacing w:after="0"/>
        <w:ind w:left="0"/>
        <w:jc w:val="left"/>
      </w:pPr>
      <w:r>
        <w:rPr>
          <w:rFonts w:ascii="Times New Roman"/>
          <w:b/>
          <w:i w:val="false"/>
          <w:color w:val="000000"/>
        </w:rPr>
        <w:t xml:space="preserve">                                                                              Заявление об аннулировании актовой записи</w:t>
      </w:r>
    </w:p>
    <w:bookmarkEnd w:id="382"/>
    <w:p>
      <w:pPr>
        <w:spacing w:after="0"/>
        <w:ind w:left="0"/>
        <w:jc w:val="both"/>
      </w:pPr>
      <w:r>
        <w:rPr>
          <w:rFonts w:ascii="Times New Roman"/>
          <w:b w:val="false"/>
          <w:i w:val="false"/>
          <w:color w:val="000000"/>
          <w:sz w:val="28"/>
        </w:rPr>
        <w:t>
      Прошу аннулировать запись акта о _______________________________________________________</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w:t>
      </w:r>
      <w:r>
        <w:br/>
      </w:r>
      <w:r>
        <w:rPr>
          <w:rFonts w:ascii="Times New Roman"/>
          <w:b w:val="false"/>
          <w:i w:val="false"/>
          <w:color w:val="000000"/>
          <w:sz w:val="28"/>
        </w:rPr>
        <w:t>фамилия ______________________________________________________________________________</w:t>
      </w:r>
      <w:r>
        <w:br/>
      </w:r>
      <w:r>
        <w:rPr>
          <w:rFonts w:ascii="Times New Roman"/>
          <w:b w:val="false"/>
          <w:i w:val="false"/>
          <w:color w:val="000000"/>
          <w:sz w:val="28"/>
        </w:rPr>
        <w:t>2. Дата рождения ______________________________________________________________________</w:t>
      </w:r>
      <w:r>
        <w:br/>
      </w:r>
      <w:r>
        <w:rPr>
          <w:rFonts w:ascii="Times New Roman"/>
          <w:b w:val="false"/>
          <w:i w:val="false"/>
          <w:color w:val="000000"/>
          <w:sz w:val="28"/>
        </w:rPr>
        <w:t>3. Место рождения _____________________________________________________________________</w:t>
      </w:r>
      <w:r>
        <w:br/>
      </w:r>
      <w:r>
        <w:rPr>
          <w:rFonts w:ascii="Times New Roman"/>
          <w:b w:val="false"/>
          <w:i w:val="false"/>
          <w:color w:val="000000"/>
          <w:sz w:val="28"/>
        </w:rPr>
        <w:t>4. Национальность _____________________________________________________________________</w:t>
      </w:r>
      <w:r>
        <w:br/>
      </w:r>
      <w:r>
        <w:rPr>
          <w:rFonts w:ascii="Times New Roman"/>
          <w:b w:val="false"/>
          <w:i w:val="false"/>
          <w:color w:val="000000"/>
          <w:sz w:val="28"/>
        </w:rPr>
        <w:t>5. Гражданство ________________________________________________________________________</w:t>
      </w:r>
      <w:r>
        <w:br/>
      </w:r>
      <w:r>
        <w:rPr>
          <w:rFonts w:ascii="Times New Roman"/>
          <w:b w:val="false"/>
          <w:i w:val="false"/>
          <w:color w:val="000000"/>
          <w:sz w:val="28"/>
        </w:rPr>
        <w:t>6. Семейное положение ________________________________________________________________</w:t>
      </w:r>
      <w:r>
        <w:br/>
      </w:r>
      <w:r>
        <w:rPr>
          <w:rFonts w:ascii="Times New Roman"/>
          <w:b w:val="false"/>
          <w:i w:val="false"/>
          <w:color w:val="000000"/>
          <w:sz w:val="28"/>
        </w:rPr>
        <w:t>7.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несовершеннолетних детей</w:t>
      </w:r>
      <w:r>
        <w:br/>
      </w:r>
      <w:r>
        <w:rPr>
          <w:rFonts w:ascii="Times New Roman"/>
          <w:b w:val="false"/>
          <w:i w:val="false"/>
          <w:color w:val="000000"/>
          <w:sz w:val="28"/>
        </w:rPr>
        <w:t>_____________________________________________________________________________________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_____________________________________________________________________________________</w:t>
      </w:r>
      <w:r>
        <w:br/>
      </w:r>
      <w:r>
        <w:rPr>
          <w:rFonts w:ascii="Times New Roman"/>
          <w:b w:val="false"/>
          <w:i w:val="false"/>
          <w:color w:val="000000"/>
          <w:sz w:val="28"/>
        </w:rPr>
        <w:t>8.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братьев, сестер, и их место жительства</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9. Документ, удостоверяющий личность _________________________________________________</w:t>
      </w:r>
      <w:r>
        <w:br/>
      </w:r>
      <w:r>
        <w:rPr>
          <w:rFonts w:ascii="Times New Roman"/>
          <w:b w:val="false"/>
          <w:i w:val="false"/>
          <w:color w:val="000000"/>
          <w:sz w:val="28"/>
        </w:rPr>
        <w:t>10. Где и кем работает ________________________________________________________________</w:t>
      </w:r>
      <w:r>
        <w:br/>
      </w:r>
      <w:r>
        <w:rPr>
          <w:rFonts w:ascii="Times New Roman"/>
          <w:b w:val="false"/>
          <w:i w:val="false"/>
          <w:color w:val="000000"/>
          <w:sz w:val="28"/>
        </w:rPr>
        <w:t>11. Отношение к военной службе: военнообязанный или невоеннообязанный (нужное подчеркнуть)</w:t>
      </w:r>
      <w:r>
        <w:br/>
      </w:r>
      <w:r>
        <w:rPr>
          <w:rFonts w:ascii="Times New Roman"/>
          <w:b w:val="false"/>
          <w:i w:val="false"/>
          <w:color w:val="000000"/>
          <w:sz w:val="28"/>
        </w:rPr>
        <w:t>а) где состоит на учете ________________________________________________________________</w:t>
      </w:r>
      <w:r>
        <w:br/>
      </w:r>
      <w:r>
        <w:rPr>
          <w:rFonts w:ascii="Times New Roman"/>
          <w:b w:val="false"/>
          <w:i w:val="false"/>
          <w:color w:val="000000"/>
          <w:sz w:val="28"/>
        </w:rPr>
        <w:t>б) наименование воинской части, в которой служит _______________________________________</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К заявлению прилагаю следующие документы:</w:t>
      </w:r>
      <w:r>
        <w:br/>
      </w:r>
      <w:r>
        <w:rPr>
          <w:rFonts w:ascii="Times New Roman"/>
          <w:b w:val="false"/>
          <w:i w:val="false"/>
          <w:color w:val="000000"/>
          <w:sz w:val="28"/>
        </w:rPr>
        <w:t>1) ______________________________ 4) _______________________________</w:t>
      </w:r>
      <w:r>
        <w:br/>
      </w:r>
      <w:r>
        <w:rPr>
          <w:rFonts w:ascii="Times New Roman"/>
          <w:b w:val="false"/>
          <w:i w:val="false"/>
          <w:color w:val="000000"/>
          <w:sz w:val="28"/>
        </w:rPr>
        <w:t>2) ______________________________ 5) _______________________________</w:t>
      </w:r>
      <w:r>
        <w:br/>
      </w:r>
      <w:r>
        <w:rPr>
          <w:rFonts w:ascii="Times New Roman"/>
          <w:b w:val="false"/>
          <w:i w:val="false"/>
          <w:color w:val="000000"/>
          <w:sz w:val="28"/>
        </w:rPr>
        <w:t>3)______________________________ 6) ________________________________</w:t>
      </w:r>
      <w:r>
        <w:br/>
      </w:r>
      <w:r>
        <w:rPr>
          <w:rFonts w:ascii="Times New Roman"/>
          <w:b w:val="false"/>
          <w:i w:val="false"/>
          <w:color w:val="000000"/>
          <w:sz w:val="28"/>
        </w:rPr>
        <w:t xml:space="preserve">Предупрежден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Республики Казахстан "Об административных правонарушениях", налагается 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"____" ____________ 20__ года _________________подпись</w:t>
      </w:r>
      <w:r>
        <w:br/>
      </w:r>
      <w:r>
        <w:rPr>
          <w:rFonts w:ascii="Times New Roman"/>
          <w:b w:val="false"/>
          <w:i w:val="false"/>
          <w:color w:val="000000"/>
          <w:sz w:val="28"/>
        </w:rPr>
        <w:t>№ по журналу _______</w:t>
      </w:r>
      <w:r>
        <w:br/>
      </w:r>
      <w:r>
        <w:rPr>
          <w:rFonts w:ascii="Times New Roman"/>
          <w:b w:val="false"/>
          <w:i w:val="false"/>
          <w:color w:val="000000"/>
          <w:sz w:val="28"/>
        </w:rPr>
        <w:t>---------------------------------------------------------------------------------------------- линия отрыва – для МИО</w:t>
      </w:r>
      <w:r>
        <w:br/>
      </w:r>
      <w:r>
        <w:rPr>
          <w:rFonts w:ascii="Times New Roman"/>
          <w:b w:val="false"/>
          <w:i w:val="false"/>
          <w:color w:val="000000"/>
          <w:sz w:val="28"/>
        </w:rPr>
        <w:t>"____" __________ 20__ года принято на рассмотрение заявление об аннулировании актовой записи</w:t>
      </w:r>
      <w:r>
        <w:br/>
      </w:r>
      <w:r>
        <w:rPr>
          <w:rFonts w:ascii="Times New Roman"/>
          <w:b w:val="false"/>
          <w:i w:val="false"/>
          <w:color w:val="000000"/>
          <w:sz w:val="28"/>
        </w:rPr>
        <w:t>Результаты рассмотрения будут сообщены "____" ________ 20__ года</w:t>
      </w:r>
      <w:r>
        <w:br/>
      </w:r>
      <w:r>
        <w:rPr>
          <w:rFonts w:ascii="Times New Roman"/>
          <w:b w:val="false"/>
          <w:i w:val="false"/>
          <w:color w:val="000000"/>
          <w:sz w:val="28"/>
        </w:rPr>
        <w:t>Специалист_______________________________________________________ 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33</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______________________________</w:t>
            </w:r>
            <w:r>
              <w:br/>
            </w:r>
            <w:r>
              <w:rPr>
                <w:rFonts w:ascii="Times New Roman"/>
                <w:b w:val="false"/>
                <w:i w:val="false"/>
                <w:color w:val="000000"/>
                <w:sz w:val="20"/>
              </w:rPr>
              <w:t>"___" ___________ 20 ____ года</w:t>
            </w:r>
          </w:p>
        </w:tc>
      </w:tr>
    </w:tbl>
    <w:bookmarkStart w:name="z447" w:id="383"/>
    <w:p>
      <w:pPr>
        <w:spacing w:after="0"/>
        <w:ind w:left="0"/>
        <w:jc w:val="left"/>
      </w:pPr>
      <w:r>
        <w:rPr>
          <w:rFonts w:ascii="Times New Roman"/>
          <w:b/>
          <w:i w:val="false"/>
          <w:color w:val="000000"/>
        </w:rPr>
        <w:t xml:space="preserve">                                                             Заключение № _______ об аннулировании актовой записи либо об отказе</w:t>
      </w:r>
    </w:p>
    <w:bookmarkEnd w:id="383"/>
    <w:p>
      <w:pPr>
        <w:spacing w:after="0"/>
        <w:ind w:left="0"/>
        <w:jc w:val="both"/>
      </w:pPr>
      <w:r>
        <w:rPr>
          <w:rFonts w:ascii="Times New Roman"/>
          <w:b w:val="false"/>
          <w:i w:val="false"/>
          <w:color w:val="000000"/>
          <w:sz w:val="28"/>
        </w:rPr>
        <w:t>
      Регистрирующий орган ______________________________________________________________________</w:t>
      </w:r>
      <w:r>
        <w:br/>
      </w:r>
      <w:r>
        <w:rPr>
          <w:rFonts w:ascii="Times New Roman"/>
          <w:b w:val="false"/>
          <w:i w:val="false"/>
          <w:color w:val="000000"/>
          <w:sz w:val="28"/>
        </w:rPr>
        <w:t>(наименование района (города), области)</w:t>
      </w:r>
      <w:r>
        <w:br/>
      </w:r>
      <w:r>
        <w:rPr>
          <w:rFonts w:ascii="Times New Roman"/>
          <w:b w:val="false"/>
          <w:i w:val="false"/>
          <w:color w:val="000000"/>
          <w:sz w:val="28"/>
        </w:rPr>
        <w:t>рассмотрев ходатайство ______________________________________________________________________</w:t>
      </w:r>
      <w:r>
        <w:br/>
      </w:r>
      <w:r>
        <w:rPr>
          <w:rFonts w:ascii="Times New Roman"/>
          <w:b w:val="false"/>
          <w:i w:val="false"/>
          <w:color w:val="000000"/>
          <w:sz w:val="28"/>
        </w:rPr>
        <w:t>(имя, отчество (при наличии), фамилия заявителя)</w:t>
      </w:r>
      <w:r>
        <w:br/>
      </w:r>
      <w:r>
        <w:rPr>
          <w:rFonts w:ascii="Times New Roman"/>
          <w:b w:val="false"/>
          <w:i w:val="false"/>
          <w:color w:val="000000"/>
          <w:sz w:val="28"/>
        </w:rPr>
        <w:t>Об аннулировании записи акта о ______________________________________________________________</w:t>
      </w:r>
      <w:r>
        <w:br/>
      </w:r>
      <w:r>
        <w:rPr>
          <w:rFonts w:ascii="Times New Roman"/>
          <w:b w:val="false"/>
          <w:i w:val="false"/>
          <w:color w:val="000000"/>
          <w:sz w:val="28"/>
        </w:rPr>
        <w:t>Заявитель в подтверждение своей просьбы представил следующие</w:t>
      </w:r>
      <w:r>
        <w:br/>
      </w:r>
      <w:r>
        <w:rPr>
          <w:rFonts w:ascii="Times New Roman"/>
          <w:b w:val="false"/>
          <w:i w:val="false"/>
          <w:color w:val="000000"/>
          <w:sz w:val="28"/>
        </w:rPr>
        <w:t>документы 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На основании документов, представленных заявителем, проведена проверка, в ходе которой:</w:t>
      </w:r>
      <w:r>
        <w:br/>
      </w:r>
      <w:r>
        <w:rPr>
          <w:rFonts w:ascii="Times New Roman"/>
          <w:b w:val="false"/>
          <w:i w:val="false"/>
          <w:color w:val="000000"/>
          <w:sz w:val="28"/>
        </w:rPr>
        <w:t>Установлено:</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что подтверждается следующими документами __________________________________________________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 xml:space="preserve">В соответствии со </w:t>
      </w:r>
      <w:r>
        <w:rPr>
          <w:rFonts w:ascii="Times New Roman"/>
          <w:b w:val="false"/>
          <w:i w:val="false"/>
          <w:color w:val="000000"/>
          <w:sz w:val="28"/>
        </w:rPr>
        <w:t>статьей 185</w:t>
      </w:r>
      <w:r>
        <w:rPr>
          <w:rFonts w:ascii="Times New Roman"/>
          <w:b w:val="false"/>
          <w:i w:val="false"/>
          <w:color w:val="000000"/>
          <w:sz w:val="28"/>
        </w:rPr>
        <w:t xml:space="preserve"> Кодекса Республики Казахстан "О браке (супружестве) и семье"</w:t>
      </w:r>
      <w:r>
        <w:br/>
      </w:r>
      <w:r>
        <w:rPr>
          <w:rFonts w:ascii="Times New Roman"/>
          <w:b w:val="false"/>
          <w:i w:val="false"/>
          <w:color w:val="000000"/>
          <w:sz w:val="28"/>
        </w:rPr>
        <w:t>Полагаю:</w:t>
      </w:r>
      <w:r>
        <w:br/>
      </w:r>
      <w:r>
        <w:rPr>
          <w:rFonts w:ascii="Times New Roman"/>
          <w:b w:val="false"/>
          <w:i w:val="false"/>
          <w:color w:val="000000"/>
          <w:sz w:val="28"/>
        </w:rPr>
        <w:t>Запись акта о __________________ в отношении _________________________________________________</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w:t>
      </w:r>
      <w:r>
        <w:br/>
      </w:r>
      <w:r>
        <w:rPr>
          <w:rFonts w:ascii="Times New Roman"/>
          <w:b w:val="false"/>
          <w:i w:val="false"/>
          <w:color w:val="000000"/>
          <w:sz w:val="28"/>
        </w:rPr>
        <w:t>подлежит аннулированию в 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Должностное лицо регистрирующего органа</w:t>
      </w:r>
      <w:r>
        <w:br/>
      </w:r>
      <w:r>
        <w:rPr>
          <w:rFonts w:ascii="Times New Roman"/>
          <w:b w:val="false"/>
          <w:i w:val="false"/>
          <w:color w:val="000000"/>
          <w:sz w:val="28"/>
        </w:rPr>
        <w:t>_______________________________________________________________________________ ___________</w:t>
      </w:r>
      <w:r>
        <w:br/>
      </w:r>
      <w:r>
        <w:rPr>
          <w:rFonts w:ascii="Times New Roman"/>
          <w:b w:val="false"/>
          <w:i w:val="false"/>
          <w:color w:val="000000"/>
          <w:sz w:val="28"/>
        </w:rPr>
        <w:t xml:space="preserve">        (имя, отчество (если указано в документах, удостоверяющих личность), фамилия)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34</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w:t>
            </w:r>
            <w:r>
              <w:br/>
            </w:r>
            <w:r>
              <w:rPr>
                <w:rFonts w:ascii="Times New Roman"/>
                <w:b w:val="false"/>
                <w:i w:val="false"/>
                <w:color w:val="000000"/>
                <w:sz w:val="20"/>
              </w:rPr>
              <w:t>______________________________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bookmarkStart w:name="z450" w:id="384"/>
    <w:p>
      <w:pPr>
        <w:spacing w:after="0"/>
        <w:ind w:left="0"/>
        <w:jc w:val="left"/>
      </w:pPr>
      <w:r>
        <w:rPr>
          <w:rFonts w:ascii="Times New Roman"/>
          <w:b/>
          <w:i w:val="false"/>
          <w:color w:val="000000"/>
        </w:rPr>
        <w:t xml:space="preserve">                                                                  Заявление об аннулировании актовой записи на основании решения суда</w:t>
      </w:r>
    </w:p>
    <w:bookmarkEnd w:id="384"/>
    <w:p>
      <w:pPr>
        <w:spacing w:after="0"/>
        <w:ind w:left="0"/>
        <w:jc w:val="both"/>
      </w:pPr>
      <w:r>
        <w:rPr>
          <w:rFonts w:ascii="Times New Roman"/>
          <w:b w:val="false"/>
          <w:i w:val="false"/>
          <w:color w:val="000000"/>
          <w:sz w:val="28"/>
        </w:rPr>
        <w:t>
      Прошу аннулировать запись акта о __________________________________________________________________</w:t>
      </w:r>
      <w:r>
        <w:br/>
      </w:r>
      <w:r>
        <w:rPr>
          <w:rFonts w:ascii="Times New Roman"/>
          <w:b w:val="false"/>
          <w:i w:val="false"/>
          <w:color w:val="000000"/>
          <w:sz w:val="28"/>
        </w:rPr>
        <w:t>На основании решения суда, вступившего в законную силу от "__" кем вынесено решение (наименование суда)</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1. Имя, отчество (если указано в документах, удостоверяющих личность) фамилия __________________________</w:t>
      </w:r>
      <w:r>
        <w:br/>
      </w:r>
      <w:r>
        <w:rPr>
          <w:rFonts w:ascii="Times New Roman"/>
          <w:b w:val="false"/>
          <w:i w:val="false"/>
          <w:color w:val="000000"/>
          <w:sz w:val="28"/>
        </w:rPr>
        <w:t>2. Дата рождения __________________________________________________________________________________</w:t>
      </w:r>
      <w:r>
        <w:br/>
      </w:r>
      <w:r>
        <w:rPr>
          <w:rFonts w:ascii="Times New Roman"/>
          <w:b w:val="false"/>
          <w:i w:val="false"/>
          <w:color w:val="000000"/>
          <w:sz w:val="28"/>
        </w:rPr>
        <w:t>3. Место рождения _________________________________________________________________________________</w:t>
      </w:r>
      <w:r>
        <w:br/>
      </w:r>
      <w:r>
        <w:rPr>
          <w:rFonts w:ascii="Times New Roman"/>
          <w:b w:val="false"/>
          <w:i w:val="false"/>
          <w:color w:val="000000"/>
          <w:sz w:val="28"/>
        </w:rPr>
        <w:t>4. Национальность _________________________________________________________________________________</w:t>
      </w:r>
      <w:r>
        <w:br/>
      </w:r>
      <w:r>
        <w:rPr>
          <w:rFonts w:ascii="Times New Roman"/>
          <w:b w:val="false"/>
          <w:i w:val="false"/>
          <w:color w:val="000000"/>
          <w:sz w:val="28"/>
        </w:rPr>
        <w:t>5. Гражданство ____________________________________________________________________________________</w:t>
      </w:r>
      <w:r>
        <w:br/>
      </w:r>
      <w:r>
        <w:rPr>
          <w:rFonts w:ascii="Times New Roman"/>
          <w:b w:val="false"/>
          <w:i w:val="false"/>
          <w:color w:val="000000"/>
          <w:sz w:val="28"/>
        </w:rPr>
        <w:t>6. Семейное положение _____________________________________________________________________________</w:t>
      </w:r>
      <w:r>
        <w:br/>
      </w:r>
      <w:r>
        <w:rPr>
          <w:rFonts w:ascii="Times New Roman"/>
          <w:b w:val="false"/>
          <w:i w:val="false"/>
          <w:color w:val="000000"/>
          <w:sz w:val="28"/>
        </w:rPr>
        <w:t>7.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несовершеннолетних детей ______________________________________________</w:t>
      </w:r>
      <w:r>
        <w:br/>
      </w:r>
      <w:r>
        <w:rPr>
          <w:rFonts w:ascii="Times New Roman"/>
          <w:b w:val="false"/>
          <w:i w:val="false"/>
          <w:color w:val="000000"/>
          <w:sz w:val="28"/>
        </w:rPr>
        <w:t>8. Имя, отчество (если указано в документах, удостоверяющих личность),</w:t>
      </w:r>
      <w:r>
        <w:br/>
      </w:r>
      <w:r>
        <w:rPr>
          <w:rFonts w:ascii="Times New Roman"/>
          <w:b w:val="false"/>
          <w:i w:val="false"/>
          <w:color w:val="000000"/>
          <w:sz w:val="28"/>
        </w:rPr>
        <w:t>фамилия, дата и место рождения братьев, сестер, и их место жительства ____________________________________</w:t>
      </w:r>
      <w:r>
        <w:br/>
      </w:r>
      <w:r>
        <w:rPr>
          <w:rFonts w:ascii="Times New Roman"/>
          <w:b w:val="false"/>
          <w:i w:val="false"/>
          <w:color w:val="000000"/>
          <w:sz w:val="28"/>
        </w:rPr>
        <w:t>9. Документ, удостоверяющий личность _______________________________________________________________</w:t>
      </w:r>
      <w:r>
        <w:br/>
      </w:r>
      <w:r>
        <w:rPr>
          <w:rFonts w:ascii="Times New Roman"/>
          <w:b w:val="false"/>
          <w:i w:val="false"/>
          <w:color w:val="000000"/>
          <w:sz w:val="28"/>
        </w:rPr>
        <w:t>10. Где и кем работает ______________________________________________________________________________</w:t>
      </w:r>
      <w:r>
        <w:br/>
      </w:r>
      <w:r>
        <w:rPr>
          <w:rFonts w:ascii="Times New Roman"/>
          <w:b w:val="false"/>
          <w:i w:val="false"/>
          <w:color w:val="000000"/>
          <w:sz w:val="28"/>
        </w:rPr>
        <w:t>11. Отношение к военной службе:</w:t>
      </w:r>
      <w:r>
        <w:br/>
      </w:r>
      <w:r>
        <w:rPr>
          <w:rFonts w:ascii="Times New Roman"/>
          <w:b w:val="false"/>
          <w:i w:val="false"/>
          <w:color w:val="000000"/>
          <w:sz w:val="28"/>
        </w:rPr>
        <w:t>а) где состоит на учете ______________________________________________________________________________</w:t>
      </w:r>
      <w:r>
        <w:br/>
      </w:r>
      <w:r>
        <w:rPr>
          <w:rFonts w:ascii="Times New Roman"/>
          <w:b w:val="false"/>
          <w:i w:val="false"/>
          <w:color w:val="000000"/>
          <w:sz w:val="28"/>
        </w:rPr>
        <w:t>б) наименование воинской части, в которой служит _____________________________________________________</w:t>
      </w:r>
      <w:r>
        <w:br/>
      </w:r>
      <w:r>
        <w:rPr>
          <w:rFonts w:ascii="Times New Roman"/>
          <w:b w:val="false"/>
          <w:i w:val="false"/>
          <w:color w:val="000000"/>
          <w:sz w:val="28"/>
        </w:rPr>
        <w:t>__________________________________________________________________________________________________</w:t>
      </w:r>
      <w:r>
        <w:br/>
      </w:r>
      <w:r>
        <w:rPr>
          <w:rFonts w:ascii="Times New Roman"/>
          <w:b w:val="false"/>
          <w:i w:val="false"/>
          <w:color w:val="000000"/>
          <w:sz w:val="28"/>
        </w:rPr>
        <w:t>К заявлению прилагаю следующие документы:</w:t>
      </w:r>
      <w:r>
        <w:br/>
      </w:r>
      <w:r>
        <w:rPr>
          <w:rFonts w:ascii="Times New Roman"/>
          <w:b w:val="false"/>
          <w:i w:val="false"/>
          <w:color w:val="000000"/>
          <w:sz w:val="28"/>
        </w:rPr>
        <w:t>1) ______________________________ 3)______________________________</w:t>
      </w:r>
      <w:r>
        <w:br/>
      </w:r>
      <w:r>
        <w:rPr>
          <w:rFonts w:ascii="Times New Roman"/>
          <w:b w:val="false"/>
          <w:i w:val="false"/>
          <w:color w:val="000000"/>
          <w:sz w:val="28"/>
        </w:rPr>
        <w:t>2) ______________________________ 4)______________________________</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 Республики Казахстан</w:t>
      </w:r>
      <w:r>
        <w:br/>
      </w:r>
      <w:r>
        <w:rPr>
          <w:rFonts w:ascii="Times New Roman"/>
          <w:b w:val="false"/>
          <w:i w:val="false"/>
          <w:color w:val="000000"/>
          <w:sz w:val="28"/>
        </w:rPr>
        <w:t xml:space="preserve">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__________ " __" ____ 20 __ года (подпись)</w:t>
      </w:r>
      <w:r>
        <w:br/>
      </w:r>
      <w:r>
        <w:rPr>
          <w:rFonts w:ascii="Times New Roman"/>
          <w:b w:val="false"/>
          <w:i w:val="false"/>
          <w:color w:val="000000"/>
          <w:sz w:val="28"/>
        </w:rPr>
        <w:t>_____________________________________________________________________________________________________________</w:t>
      </w:r>
      <w:r>
        <w:br/>
      </w:r>
      <w:r>
        <w:rPr>
          <w:rFonts w:ascii="Times New Roman"/>
          <w:b w:val="false"/>
          <w:i w:val="false"/>
          <w:color w:val="000000"/>
          <w:sz w:val="28"/>
        </w:rPr>
        <w:t>(имя, отчество (если указано в документах, удостоверяющих личность), фамилия   должностного лица, принявшего заявление)</w:t>
      </w:r>
      <w:r>
        <w:br/>
      </w:r>
      <w:r>
        <w:rPr>
          <w:rFonts w:ascii="Times New Roman"/>
          <w:b w:val="false"/>
          <w:i w:val="false"/>
          <w:color w:val="000000"/>
          <w:sz w:val="28"/>
        </w:rPr>
        <w:t>№ по журналу ____</w:t>
      </w:r>
      <w:r>
        <w:br/>
      </w:r>
      <w:r>
        <w:rPr>
          <w:rFonts w:ascii="Times New Roman"/>
          <w:b w:val="false"/>
          <w:i w:val="false"/>
          <w:color w:val="000000"/>
          <w:sz w:val="28"/>
        </w:rPr>
        <w:t>--------------------------------------------------------------------------------------------- линия отрыва – для МИО</w:t>
      </w:r>
      <w:r>
        <w:br/>
      </w:r>
      <w:r>
        <w:rPr>
          <w:rFonts w:ascii="Times New Roman"/>
          <w:b w:val="false"/>
          <w:i w:val="false"/>
          <w:color w:val="000000"/>
          <w:sz w:val="28"/>
        </w:rPr>
        <w:t>"____"__________20____года принято на рассмотрение заявление</w:t>
      </w:r>
      <w:r>
        <w:br/>
      </w:r>
      <w:r>
        <w:rPr>
          <w:rFonts w:ascii="Times New Roman"/>
          <w:b w:val="false"/>
          <w:i w:val="false"/>
          <w:color w:val="000000"/>
          <w:sz w:val="28"/>
        </w:rPr>
        <w:t>Ф.И.О (если указано в документах, удостоверяющих личность)</w:t>
      </w:r>
      <w:r>
        <w:br/>
      </w:r>
      <w:r>
        <w:rPr>
          <w:rFonts w:ascii="Times New Roman"/>
          <w:b w:val="false"/>
          <w:i w:val="false"/>
          <w:color w:val="000000"/>
          <w:sz w:val="28"/>
        </w:rPr>
        <w:t>______________________________________________________________________________________________________________</w:t>
      </w:r>
      <w:r>
        <w:br/>
      </w:r>
      <w:r>
        <w:rPr>
          <w:rFonts w:ascii="Times New Roman"/>
          <w:b w:val="false"/>
          <w:i w:val="false"/>
          <w:color w:val="000000"/>
          <w:sz w:val="28"/>
        </w:rPr>
        <w:t>Результаты рассмотрения будут сообщены "___" ___________20____года</w:t>
      </w:r>
      <w:r>
        <w:br/>
      </w:r>
      <w:r>
        <w:rPr>
          <w:rFonts w:ascii="Times New Roman"/>
          <w:b w:val="false"/>
          <w:i w:val="false"/>
          <w:color w:val="000000"/>
          <w:sz w:val="28"/>
        </w:rPr>
        <w:t>Специалист ____________________________ (имя, отчество (если указано в документах, удостоверяющих личность), фамилия)</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35</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 записей</w:t>
            </w:r>
            <w:r>
              <w:br/>
            </w:r>
            <w:r>
              <w:rPr>
                <w:rFonts w:ascii="Times New Roman"/>
                <w:b w:val="false"/>
                <w:i w:val="false"/>
                <w:color w:val="000000"/>
                <w:sz w:val="20"/>
              </w:rPr>
              <w:t>актов гражданского состояния</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392"/>
        <w:gridCol w:w="1590"/>
        <w:gridCol w:w="10318"/>
      </w:tblGrid>
      <w:tr>
        <w:trPr>
          <w:trHeight w:val="30" w:hRule="atLeast"/>
        </w:trPr>
        <w:tc>
          <w:tcPr>
            <w:tcW w:w="0" w:type="auto"/>
            <w:gridSpan w:val="3"/>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rPr>
              <w:t xml:space="preserve"> Стандарт государственной услуги</w:t>
            </w:r>
            <w:r>
              <w:br/>
            </w:r>
            <w:r>
              <w:rPr>
                <w:rFonts w:ascii="Times New Roman"/>
                <w:b/>
                <w:i w:val="false"/>
                <w:color w:val="000000"/>
              </w:rPr>
              <w:t>"Выдача повторных свидетельств или справок о регистрации актов гражданского состояния"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Наименование услугодателя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Местными исполнительными органами городов Нур-Султан и Алматы, Шымкент, районов и городовобластного значения (далее - услугодатель)</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Способы предоставления государственной услуги (каналы доступа) </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через Государственную корпорацию;</w:t>
            </w:r>
            <w:r>
              <w:br/>
            </w:r>
            <w:r>
              <w:rPr>
                <w:rFonts w:ascii="Times New Roman"/>
                <w:b w:val="false"/>
                <w:i w:val="false"/>
                <w:color w:val="000000"/>
                <w:sz w:val="20"/>
              </w:rPr>
              <w:t>
2) посредством портала.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Срок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при регистрации акта гражданского состояния на территории Республики Казахстан выдача справок в электронном формате - 1 (один) рабочий день;</w:t>
            </w:r>
            <w:r>
              <w:br/>
            </w:r>
            <w:r>
              <w:rPr>
                <w:rFonts w:ascii="Times New Roman"/>
                <w:b w:val="false"/>
                <w:i w:val="false"/>
                <w:color w:val="000000"/>
                <w:sz w:val="20"/>
              </w:rPr>
              <w:t>
при регистрации акта гражданского состояния на территории Республики Казахстан выдача повторных свидетельств и справок о государственной регистрации актов гражданского состояния – 3 (три) рабочих дня;</w:t>
            </w:r>
            <w:r>
              <w:br/>
            </w:r>
            <w:r>
              <w:rPr>
                <w:rFonts w:ascii="Times New Roman"/>
                <w:b w:val="false"/>
                <w:i w:val="false"/>
                <w:color w:val="000000"/>
                <w:sz w:val="20"/>
              </w:rPr>
              <w:t>
при отсутствии в ИС ЗАГС актовой записи срок оказания услуги продлевается не более чем на 15 (пятнадцать) календарных дней, с уведомлением услугополучателя в течение 3 (трех) календарных дней (при продлении срока рассмотрения заявления, поступившего через Государственную корпорацию результат оказания государственной услуги, направляется услугодателем в Государственную корпорацию);</w:t>
            </w:r>
            <w:r>
              <w:br/>
            </w:r>
            <w:r>
              <w:rPr>
                <w:rFonts w:ascii="Times New Roman"/>
                <w:b w:val="false"/>
                <w:i w:val="false"/>
                <w:color w:val="000000"/>
                <w:sz w:val="20"/>
              </w:rPr>
              <w:t>
при подаче через портал – уведомление о подтверждении принятия заявления в течении 1 (одного) рабочего дня направляется в личный кабинет;</w:t>
            </w:r>
            <w:r>
              <w:br/>
            </w:r>
            <w:r>
              <w:rPr>
                <w:rFonts w:ascii="Times New Roman"/>
                <w:b w:val="false"/>
                <w:i w:val="false"/>
                <w:color w:val="000000"/>
                <w:sz w:val="20"/>
              </w:rPr>
              <w:t>
Максимально допустимое время ожидания для сдачи пакета документов - 20 (двадцать) минут.</w:t>
            </w:r>
            <w:r>
              <w:br/>
            </w:r>
            <w:r>
              <w:rPr>
                <w:rFonts w:ascii="Times New Roman"/>
                <w:b w:val="false"/>
                <w:i w:val="false"/>
                <w:color w:val="000000"/>
                <w:sz w:val="20"/>
              </w:rPr>
              <w:t>
Максимально допустимое время обслуживания услугополучателя – 20 (двадцать) минут.</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Форма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Электронная /бумажная</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Результат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повторное свидетельство или справки о государственной регистрации актов гражданского состояния;</w:t>
            </w:r>
            <w:r>
              <w:br/>
            </w:r>
            <w:r>
              <w:rPr>
                <w:rFonts w:ascii="Times New Roman"/>
                <w:b w:val="false"/>
                <w:i w:val="false"/>
                <w:color w:val="000000"/>
                <w:sz w:val="20"/>
              </w:rPr>
              <w:t xml:space="preserve">
2) мотивированный ответ об отказе в оказании государственной услуги; </w:t>
            </w:r>
            <w:r>
              <w:br/>
            </w:r>
            <w:r>
              <w:rPr>
                <w:rFonts w:ascii="Times New Roman"/>
                <w:b w:val="false"/>
                <w:i w:val="false"/>
                <w:color w:val="000000"/>
                <w:sz w:val="20"/>
              </w:rPr>
              <w:t>
Форма предоставления результата оказания государственной услуги: бумажная, электронная когда направляется справка о государственной регистрации акта гражданского состояния или мотивированный отказ при подаче заявления через портал.</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Размер оплаты, взимаемой с услугополучателя при оказании государственной услуги, и способы ее взимания в случаях, предусмотренных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повторные свидетельства о регистрации актов гражданского состояния – 1 МРП;</w:t>
            </w:r>
            <w:r>
              <w:br/>
            </w:r>
            <w:r>
              <w:rPr>
                <w:rFonts w:ascii="Times New Roman"/>
                <w:b w:val="false"/>
                <w:i w:val="false"/>
                <w:color w:val="000000"/>
                <w:sz w:val="20"/>
              </w:rPr>
              <w:t>
 2) справки о регистрации актов гражданского состояния – 0,3 МРП;</w:t>
            </w:r>
            <w:r>
              <w:br/>
            </w:r>
            <w:r>
              <w:rPr>
                <w:rFonts w:ascii="Times New Roman"/>
                <w:b w:val="false"/>
                <w:i w:val="false"/>
                <w:color w:val="000000"/>
                <w:sz w:val="20"/>
              </w:rPr>
              <w:t>
3) истребование свидетельств о регистрации актов гражданского состояния из стран СНГ – 0,5 МРП;</w:t>
            </w:r>
            <w:r>
              <w:br/>
            </w:r>
            <w:r>
              <w:rPr>
                <w:rFonts w:ascii="Times New Roman"/>
                <w:b w:val="false"/>
                <w:i w:val="false"/>
                <w:color w:val="000000"/>
                <w:sz w:val="20"/>
              </w:rPr>
              <w:t>
 4) истребование свидетельств о регистрации актов гражданского состояния из иностранных государств, за исключением стран СНГ – 1 МРП.</w:t>
            </w:r>
            <w:r>
              <w:br/>
            </w:r>
            <w:r>
              <w:rPr>
                <w:rFonts w:ascii="Times New Roman"/>
                <w:b w:val="false"/>
                <w:i w:val="false"/>
                <w:color w:val="000000"/>
                <w:sz w:val="20"/>
              </w:rPr>
              <w:t>
 От уплаты государственной пошлины при регистрации актов гражданского состояния освобождаются при предъявлении подтверждающих документов:</w:t>
            </w:r>
            <w:r>
              <w:br/>
            </w:r>
            <w:r>
              <w:rPr>
                <w:rFonts w:ascii="Times New Roman"/>
                <w:b w:val="false"/>
                <w:i w:val="false"/>
                <w:color w:val="000000"/>
                <w:sz w:val="20"/>
              </w:rPr>
              <w:t>
1) участники и инвалиды Великой Отечественной войны и лица, приравненные к ним по льготам и гарантиям, лица, награжденные орденами и медалями бывшего Союза ССР за самоотверженный труд и безупречную воинскую службу в тылу в годы Великой Отечественной войны, лица, проработавшие (прослужившие) не менее шести месяцев с 22 июня 1941 года по 9 мая 1945 года и не награжденные орденами и медалями бывшего Союза ССР за самоотверженный труд и безупречную воинскую службу в тылу в годы Великой Отечественной войны, инвалиды, а также один из родителей инвалида с детства, ребенка-инвалида, опекуны (попечители), государственные организации – за регистрацию и выдачу повторных свидетельств о рождении;</w:t>
            </w:r>
            <w:r>
              <w:br/>
            </w:r>
            <w:r>
              <w:rPr>
                <w:rFonts w:ascii="Times New Roman"/>
                <w:b w:val="false"/>
                <w:i w:val="false"/>
                <w:color w:val="000000"/>
                <w:sz w:val="20"/>
              </w:rPr>
              <w:t>
2) физические лица – за выдачу им свидетельств при изменении, дополнении, восстановлении и исправлении записей актов гражданского состояния в связи с ошибками, допущенными при регистрации актов гражданского состояния;</w:t>
            </w:r>
            <w:r>
              <w:br/>
            </w:r>
            <w:r>
              <w:rPr>
                <w:rFonts w:ascii="Times New Roman"/>
                <w:b w:val="false"/>
                <w:i w:val="false"/>
                <w:color w:val="000000"/>
                <w:sz w:val="20"/>
              </w:rPr>
              <w:t>
 3) физические лица – за выдачу им повторных или замену ранее выданных свидетельств о смерти родственников;</w:t>
            </w:r>
            <w:r>
              <w:br/>
            </w:r>
            <w:r>
              <w:rPr>
                <w:rFonts w:ascii="Times New Roman"/>
                <w:b w:val="false"/>
                <w:i w:val="false"/>
                <w:color w:val="000000"/>
                <w:sz w:val="20"/>
              </w:rPr>
              <w:t>
4) физические лица – за выдачу повторных свидетельств о рождении в связи с усыновлением (удочерением) и установлением отцовства.</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График работы</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услугодатель – с понедельника по пятницу включительно с 09.00 до 17.30 часов, перерыв с 13.00 до 14.30 часов, кроме выходных и праздничных дней.</w:t>
            </w:r>
            <w:r>
              <w:br/>
            </w:r>
            <w:r>
              <w:rPr>
                <w:rFonts w:ascii="Times New Roman"/>
                <w:b w:val="false"/>
                <w:i w:val="false"/>
                <w:color w:val="000000"/>
                <w:sz w:val="20"/>
              </w:rPr>
              <w:t>
 Государственная услуга оказывается в порядке очереди, без предварительной записи и ускоренного обслуживания;</w:t>
            </w:r>
            <w:r>
              <w:br/>
            </w:r>
            <w:r>
              <w:rPr>
                <w:rFonts w:ascii="Times New Roman"/>
                <w:b w:val="false"/>
                <w:i w:val="false"/>
                <w:color w:val="000000"/>
                <w:sz w:val="20"/>
              </w:rPr>
              <w:t>
2) Государственная корпорация – с понедельника по субботу включительно, в соответствии с установленным графиком работы с 9-00 до 20-00 часов без перерыва на обед, за исключением воскресенья и праздничных дней, согласно трудовому законодательству.</w:t>
            </w:r>
            <w:r>
              <w:br/>
            </w:r>
            <w:r>
              <w:rPr>
                <w:rFonts w:ascii="Times New Roman"/>
                <w:b w:val="false"/>
                <w:i w:val="false"/>
                <w:color w:val="000000"/>
                <w:sz w:val="20"/>
              </w:rPr>
              <w:t>
Прием осуществляется в порядке "электронной" очереди, без ускоренного обслуживания, возможно бронирование электронной очереди посредством портала;</w:t>
            </w:r>
            <w:r>
              <w:br/>
            </w:r>
            <w:r>
              <w:rPr>
                <w:rFonts w:ascii="Times New Roman"/>
                <w:b w:val="false"/>
                <w:i w:val="false"/>
                <w:color w:val="000000"/>
                <w:sz w:val="20"/>
              </w:rPr>
              <w:t>
3) портал – круглосуточно, за исключением технических перерывов, связанных с проведением ремонтных работ (при обращении услугополучателя после окончания рабочего времени, в выходные и праздничные дни, прием заявления и выдача результата оказания государственной услуги осуществляется следующим рабочим днем).</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Перечень документов необходимых для оказания государственной услуги</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1) заявление о выдаче повторного свидетельства (справки) о рождении, заключении брака (супружества), расторжении брака (супружества), перемене фамилии, имени, отчества, смерти и о брачной правоспособности по форме согласно </w:t>
            </w:r>
            <w:r>
              <w:rPr>
                <w:rFonts w:ascii="Times New Roman"/>
                <w:b w:val="false"/>
                <w:i w:val="false"/>
                <w:color w:val="000000"/>
                <w:sz w:val="20"/>
              </w:rPr>
              <w:t>приложениям 36</w:t>
            </w:r>
            <w:r>
              <w:rPr>
                <w:rFonts w:ascii="Times New Roman"/>
                <w:b w:val="false"/>
                <w:i w:val="false"/>
                <w:color w:val="000000"/>
                <w:sz w:val="20"/>
              </w:rPr>
              <w:t xml:space="preserve"> к Правилам, исходя из вида, документа, который, необходимо получить услугополучателю;</w:t>
            </w:r>
            <w:r>
              <w:br/>
            </w:r>
            <w:r>
              <w:rPr>
                <w:rFonts w:ascii="Times New Roman"/>
                <w:b w:val="false"/>
                <w:i w:val="false"/>
                <w:color w:val="000000"/>
                <w:sz w:val="20"/>
              </w:rPr>
              <w:t>
2) документ, удостоверяющий личность (для идентификации);</w:t>
            </w:r>
            <w:r>
              <w:br/>
            </w:r>
            <w:r>
              <w:rPr>
                <w:rFonts w:ascii="Times New Roman"/>
                <w:b w:val="false"/>
                <w:i w:val="false"/>
                <w:color w:val="000000"/>
                <w:sz w:val="20"/>
              </w:rPr>
              <w:t>
3) документ, подтверждающий уплату в бюджет государственной пошлины или копия документа, являющийся основанием для предоставления налоговых льгот, за исключением оплаты через ПШЭП;</w:t>
            </w:r>
            <w:r>
              <w:br/>
            </w:r>
            <w:r>
              <w:rPr>
                <w:rFonts w:ascii="Times New Roman"/>
                <w:b w:val="false"/>
                <w:i w:val="false"/>
                <w:color w:val="000000"/>
                <w:sz w:val="20"/>
              </w:rPr>
              <w:t>
4) нотариально удостоверенная доверенность, в случае обращения представителя услугополучателя.</w:t>
            </w:r>
            <w:r>
              <w:br/>
            </w:r>
            <w:r>
              <w:rPr>
                <w:rFonts w:ascii="Times New Roman"/>
                <w:b w:val="false"/>
                <w:i w:val="false"/>
                <w:color w:val="000000"/>
                <w:sz w:val="20"/>
              </w:rPr>
              <w:t>
В случае подачи заявления о выдаче повторного свидетельства (справки) о смерти дополнительно прилагаются копии документов, подтверждающих родство с умершим.</w:t>
            </w:r>
            <w:r>
              <w:br/>
            </w:r>
            <w:r>
              <w:rPr>
                <w:rFonts w:ascii="Times New Roman"/>
                <w:b w:val="false"/>
                <w:i w:val="false"/>
                <w:color w:val="000000"/>
                <w:sz w:val="20"/>
              </w:rPr>
              <w:t xml:space="preserve">
Справки о рождении, заключении брака (супружества), расторжении брака (супружества), перемене фамилии, имени, отчества, смерти и о брачной правоспособности по форме согласно </w:t>
            </w:r>
            <w:r>
              <w:rPr>
                <w:rFonts w:ascii="Times New Roman"/>
                <w:b w:val="false"/>
                <w:i w:val="false"/>
                <w:color w:val="000000"/>
                <w:sz w:val="20"/>
              </w:rPr>
              <w:t>приложениям 34</w:t>
            </w:r>
            <w:r>
              <w:rPr>
                <w:rFonts w:ascii="Times New Roman"/>
                <w:b w:val="false"/>
                <w:i w:val="false"/>
                <w:color w:val="000000"/>
                <w:sz w:val="20"/>
              </w:rPr>
              <w:t xml:space="preserve"> к Правилам, выдается любым регистрирующим органом на основании сведений ИС ЗАГС исходя из вида, документа, который, необходимо получить услугополучателю.</w:t>
            </w:r>
            <w:r>
              <w:br/>
            </w:r>
            <w:r>
              <w:rPr>
                <w:rFonts w:ascii="Times New Roman"/>
                <w:b w:val="false"/>
                <w:i w:val="false"/>
                <w:color w:val="000000"/>
                <w:sz w:val="20"/>
              </w:rPr>
              <w:t>
Проверка наличия актовой записи о государственной регистрации заключения брака (супружества) производится с шестнадцатилетнего возраста в ИС ЗАГС при поступлении заявления о выдаче справки о брачной правоспособности для государственной регистрации заключения брака (супружества) за пределами Республики Казахстан.</w:t>
            </w:r>
            <w:r>
              <w:br/>
            </w:r>
            <w:r>
              <w:rPr>
                <w:rFonts w:ascii="Times New Roman"/>
                <w:b w:val="false"/>
                <w:i w:val="false"/>
                <w:color w:val="000000"/>
                <w:sz w:val="20"/>
              </w:rPr>
              <w:t>
Для получения справки о брачной правоспособности дополнительно прилагаются копии свидетельства о расторжении брака (супружества) или свидетельства о смерти супруга (супруги), если услугополучатель состоял в браке (супружестве) за пределами Республики Казахстан.</w:t>
            </w:r>
            <w:r>
              <w:br/>
            </w:r>
            <w:r>
              <w:rPr>
                <w:rFonts w:ascii="Times New Roman"/>
                <w:b w:val="false"/>
                <w:i w:val="false"/>
                <w:color w:val="000000"/>
                <w:sz w:val="20"/>
              </w:rPr>
              <w:t>
Повторные свидетельства о регистрации актов гражданского состояния, кроме свидетельств о смерти, выдаются лицам, в отношении которых составлена соответствующая актовая запись, а также лицу (поверенному) письменно (нотариально удостоверенная доверенность) уполномоченному для представительства от имени этого лица (доверителя).</w:t>
            </w:r>
            <w:r>
              <w:br/>
            </w:r>
            <w:r>
              <w:rPr>
                <w:rFonts w:ascii="Times New Roman"/>
                <w:b w:val="false"/>
                <w:i w:val="false"/>
                <w:color w:val="000000"/>
                <w:sz w:val="20"/>
              </w:rPr>
              <w:t>
При обращении на портал:</w:t>
            </w:r>
            <w:r>
              <w:br/>
            </w:r>
            <w:r>
              <w:rPr>
                <w:rFonts w:ascii="Times New Roman"/>
                <w:b w:val="false"/>
                <w:i w:val="false"/>
                <w:color w:val="000000"/>
                <w:sz w:val="20"/>
              </w:rPr>
              <w:t>
1) электронный запрос, подписанный ЭЦП услугополучателя или удостоверенный одноразовым паролем, в случае регистрации и подключения абонентского номера услугополучателя, предоставленного оператором сотовой связи, к учетной записи портала.</w:t>
            </w:r>
            <w:r>
              <w:br/>
            </w:r>
            <w:r>
              <w:rPr>
                <w:rFonts w:ascii="Times New Roman"/>
                <w:b w:val="false"/>
                <w:i w:val="false"/>
                <w:color w:val="000000"/>
                <w:sz w:val="20"/>
              </w:rPr>
              <w:t>
2) документы услугополучателя в виде электронных копий, если регистрация актов гражданского состояния произведена за пределами Республики Казахстан.</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Основания для отказа в оказании государственной услуги, установленные законодательством Республики Казахстан</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установление недостоверности документов, представленных услугополучателем для получения государственной услуги, и (или) данных (сведений), содержащихся в них;</w:t>
            </w:r>
            <w:r>
              <w:br/>
            </w:r>
            <w:r>
              <w:rPr>
                <w:rFonts w:ascii="Times New Roman"/>
                <w:b w:val="false"/>
                <w:i w:val="false"/>
                <w:color w:val="000000"/>
                <w:sz w:val="20"/>
              </w:rPr>
              <w:t xml:space="preserve">
2) несоответствие услугополучателя и (или) представленных материалов, данных и сведений, необходимых для оказания государственной услуги, требованиям </w:t>
            </w:r>
            <w:r>
              <w:rPr>
                <w:rFonts w:ascii="Times New Roman"/>
                <w:b w:val="false"/>
                <w:i w:val="false"/>
                <w:color w:val="000000"/>
                <w:sz w:val="20"/>
              </w:rPr>
              <w:t>Кодекса</w:t>
            </w:r>
            <w:r>
              <w:rPr>
                <w:rFonts w:ascii="Times New Roman"/>
                <w:b w:val="false"/>
                <w:i w:val="false"/>
                <w:color w:val="000000"/>
                <w:sz w:val="20"/>
              </w:rPr>
              <w:t xml:space="preserve"> Республики Казахстан "О браке (супружестве) и семье", Законам Республики Казахстан "</w:t>
            </w:r>
            <w:r>
              <w:rPr>
                <w:rFonts w:ascii="Times New Roman"/>
                <w:b w:val="false"/>
                <w:i w:val="false"/>
                <w:color w:val="000000"/>
                <w:sz w:val="20"/>
              </w:rPr>
              <w:t>О документах</w:t>
            </w:r>
            <w:r>
              <w:rPr>
                <w:rFonts w:ascii="Times New Roman"/>
                <w:b w:val="false"/>
                <w:i w:val="false"/>
                <w:color w:val="000000"/>
                <w:sz w:val="20"/>
              </w:rPr>
              <w:t>, удостоверяющих личность" и "</w:t>
            </w:r>
            <w:r>
              <w:rPr>
                <w:rFonts w:ascii="Times New Roman"/>
                <w:b w:val="false"/>
                <w:i w:val="false"/>
                <w:color w:val="000000"/>
                <w:sz w:val="20"/>
              </w:rPr>
              <w:t xml:space="preserve">О национальных реестрах </w:t>
            </w:r>
            <w:r>
              <w:rPr>
                <w:rFonts w:ascii="Times New Roman"/>
                <w:b w:val="false"/>
                <w:i w:val="false"/>
                <w:color w:val="000000"/>
                <w:sz w:val="20"/>
              </w:rPr>
              <w:t xml:space="preserve"> идентификационных номеров".</w:t>
            </w:r>
          </w:p>
        </w:tc>
      </w:tr>
      <w:tr>
        <w:trPr>
          <w:trHeight w:val="30" w:hRule="atLeast"/>
        </w:trPr>
        <w:tc>
          <w:tcPr>
            <w:tcW w:w="39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1590"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1031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Услугополучателям, имеющим в установленном законодательством порядке полную или частичную утрату способности или возможности осуществлять самообслуживание, самостоятельно передвигаться, ориентироваться, прием документов для оказания государственной услуги производится работником Государственной корпорации с выездом по месту жительства посредством обращения через Единый контакт-центр 1414, 8 800 080 777.</w:t>
            </w:r>
            <w:r>
              <w:br/>
            </w:r>
            <w:r>
              <w:rPr>
                <w:rFonts w:ascii="Times New Roman"/>
                <w:b w:val="false"/>
                <w:i w:val="false"/>
                <w:color w:val="000000"/>
                <w:sz w:val="20"/>
              </w:rPr>
              <w:t>
Услугополучатель имеет возможность получения государственной услуги в электронной форме через портал при условии наличия ЭЦП.</w:t>
            </w:r>
            <w:r>
              <w:br/>
            </w:r>
            <w:r>
              <w:rPr>
                <w:rFonts w:ascii="Times New Roman"/>
                <w:b w:val="false"/>
                <w:i w:val="false"/>
                <w:color w:val="000000"/>
                <w:sz w:val="20"/>
              </w:rPr>
              <w:t>
Услугополучатель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справочных служб услугодателя, а также Единого контакт-центра "1414", 8-800-080-7777.</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36</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 записей</w:t>
            </w:r>
            <w:r>
              <w:br/>
            </w:r>
            <w:r>
              <w:rPr>
                <w:rFonts w:ascii="Times New Roman"/>
                <w:b w:val="false"/>
                <w:i w:val="false"/>
                <w:color w:val="000000"/>
                <w:sz w:val="20"/>
              </w:rPr>
              <w:t>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В____________________________</w:t>
            </w:r>
            <w:r>
              <w:br/>
            </w:r>
            <w:r>
              <w:rPr>
                <w:rFonts w:ascii="Times New Roman"/>
                <w:b w:val="false"/>
                <w:i w:val="false"/>
                <w:color w:val="000000"/>
                <w:sz w:val="20"/>
              </w:rPr>
              <w:t xml:space="preserve"> (наименование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w:t>
            </w:r>
            <w:r>
              <w:br/>
            </w:r>
            <w:r>
              <w:rPr>
                <w:rFonts w:ascii="Times New Roman"/>
                <w:b w:val="false"/>
                <w:i w:val="false"/>
                <w:color w:val="000000"/>
                <w:sz w:val="20"/>
              </w:rPr>
              <w:t>_____________________________</w:t>
            </w:r>
            <w:r>
              <w:br/>
            </w:r>
            <w:r>
              <w:rPr>
                <w:rFonts w:ascii="Times New Roman"/>
                <w:b w:val="false"/>
                <w:i w:val="false"/>
                <w:color w:val="000000"/>
                <w:sz w:val="20"/>
              </w:rPr>
              <w:t>(имя, отчество (если указано</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xml:space="preserve">в </w:t>
            </w:r>
            <w:r>
              <w:br/>
            </w:r>
            <w:r>
              <w:rPr>
                <w:rFonts w:ascii="Times New Roman"/>
                <w:b w:val="false"/>
                <w:i w:val="false"/>
                <w:color w:val="000000"/>
                <w:sz w:val="20"/>
              </w:rPr>
              <w:t>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bookmarkStart w:name="z454" w:id="385"/>
    <w:p>
      <w:pPr>
        <w:spacing w:after="0"/>
        <w:ind w:left="0"/>
        <w:jc w:val="left"/>
      </w:pPr>
      <w:r>
        <w:rPr>
          <w:rFonts w:ascii="Times New Roman"/>
          <w:b/>
          <w:i w:val="false"/>
          <w:color w:val="000000"/>
        </w:rPr>
        <w:t xml:space="preserve"> Заявление о выдаче повторного свидетельства (справки) о рождении</w:t>
      </w:r>
    </w:p>
    <w:bookmarkEnd w:id="385"/>
    <w:p>
      <w:pPr>
        <w:spacing w:after="0"/>
        <w:ind w:left="0"/>
        <w:jc w:val="both"/>
      </w:pPr>
      <w:r>
        <w:rPr>
          <w:rFonts w:ascii="Times New Roman"/>
          <w:b w:val="false"/>
          <w:i w:val="false"/>
          <w:color w:val="000000"/>
          <w:sz w:val="28"/>
        </w:rPr>
        <w:t>
      Прошу выдать (выслать) повторное свидетельство (справку) о рождении</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Фамилия ________________________________ Имя ____________________________</w:t>
      </w:r>
      <w:r>
        <w:br/>
      </w:r>
      <w:r>
        <w:rPr>
          <w:rFonts w:ascii="Times New Roman"/>
          <w:b w:val="false"/>
          <w:i w:val="false"/>
          <w:color w:val="000000"/>
          <w:sz w:val="28"/>
        </w:rPr>
        <w:t>Отчество (если указано в документах, удостоверяющих личность) ________________</w:t>
      </w:r>
      <w:r>
        <w:br/>
      </w:r>
      <w:r>
        <w:rPr>
          <w:rFonts w:ascii="Times New Roman"/>
          <w:b w:val="false"/>
          <w:i w:val="false"/>
          <w:color w:val="000000"/>
          <w:sz w:val="28"/>
        </w:rPr>
        <w:t>Место рождения __________________________________________________________</w:t>
      </w:r>
      <w:r>
        <w:br/>
      </w:r>
      <w:r>
        <w:rPr>
          <w:rFonts w:ascii="Times New Roman"/>
          <w:b w:val="false"/>
          <w:i w:val="false"/>
          <w:color w:val="000000"/>
          <w:sz w:val="28"/>
        </w:rPr>
        <w:t xml:space="preserve">                                           (область, район, город/село, число, месяц, год рождения)</w:t>
      </w:r>
      <w:r>
        <w:br/>
      </w:r>
      <w:r>
        <w:rPr>
          <w:rFonts w:ascii="Times New Roman"/>
          <w:b w:val="false"/>
          <w:i w:val="false"/>
          <w:color w:val="000000"/>
          <w:sz w:val="28"/>
        </w:rPr>
        <w:t>Родители:</w:t>
      </w:r>
      <w:r>
        <w:br/>
      </w:r>
      <w:r>
        <w:rPr>
          <w:rFonts w:ascii="Times New Roman"/>
          <w:b w:val="false"/>
          <w:i w:val="false"/>
          <w:color w:val="000000"/>
          <w:sz w:val="28"/>
        </w:rPr>
        <w:t>Отец ____________________________________________________________________</w:t>
      </w:r>
      <w:r>
        <w:br/>
      </w:r>
      <w:r>
        <w:rPr>
          <w:rFonts w:ascii="Times New Roman"/>
          <w:b w:val="false"/>
          <w:i w:val="false"/>
          <w:color w:val="000000"/>
          <w:sz w:val="28"/>
        </w:rPr>
        <w:t>Мать ____________________________________________________________________</w:t>
      </w:r>
      <w:r>
        <w:br/>
      </w:r>
      <w:r>
        <w:rPr>
          <w:rFonts w:ascii="Times New Roman"/>
          <w:b w:val="false"/>
          <w:i w:val="false"/>
          <w:color w:val="000000"/>
          <w:sz w:val="28"/>
        </w:rPr>
        <w:t>Установлено отцовство ____________________________________________________</w:t>
      </w:r>
      <w:r>
        <w:br/>
      </w:r>
      <w:r>
        <w:rPr>
          <w:rFonts w:ascii="Times New Roman"/>
          <w:b w:val="false"/>
          <w:i w:val="false"/>
          <w:color w:val="000000"/>
          <w:sz w:val="28"/>
        </w:rPr>
        <w:t xml:space="preserve">                                        (заполняется если были внесены изменения, дополнения)</w:t>
      </w:r>
      <w:r>
        <w:br/>
      </w:r>
      <w:r>
        <w:rPr>
          <w:rFonts w:ascii="Times New Roman"/>
          <w:b w:val="false"/>
          <w:i w:val="false"/>
          <w:color w:val="000000"/>
          <w:sz w:val="28"/>
        </w:rPr>
        <w:t>Ребенок усыновлен (удочерен) ______________________________________________</w:t>
      </w:r>
      <w:r>
        <w:br/>
      </w:r>
      <w:r>
        <w:rPr>
          <w:rFonts w:ascii="Times New Roman"/>
          <w:b w:val="false"/>
          <w:i w:val="false"/>
          <w:color w:val="000000"/>
          <w:sz w:val="28"/>
        </w:rPr>
        <w:t>(заполняется если были внесены изменения, дополнения и наличия согласия усыновителей)</w:t>
      </w:r>
      <w:r>
        <w:br/>
      </w:r>
      <w:r>
        <w:rPr>
          <w:rFonts w:ascii="Times New Roman"/>
          <w:b w:val="false"/>
          <w:i w:val="false"/>
          <w:color w:val="000000"/>
          <w:sz w:val="28"/>
        </w:rPr>
        <w:t>Согласие усыновителя (-ей) _______________________________________ _________</w:t>
      </w:r>
      <w:r>
        <w:br/>
      </w:r>
      <w:r>
        <w:rPr>
          <w:rFonts w:ascii="Times New Roman"/>
          <w:b w:val="false"/>
          <w:i w:val="false"/>
          <w:color w:val="000000"/>
          <w:sz w:val="28"/>
        </w:rPr>
        <w:t>Ф.И.О. (если указано в документах, удостоверяющих личность) (подпись)</w:t>
      </w:r>
      <w:r>
        <w:br/>
      </w:r>
      <w:r>
        <w:rPr>
          <w:rFonts w:ascii="Times New Roman"/>
          <w:b w:val="false"/>
          <w:i w:val="false"/>
          <w:color w:val="000000"/>
          <w:sz w:val="28"/>
        </w:rPr>
        <w:t>____________________________________________________________ ____________</w:t>
      </w:r>
      <w:r>
        <w:br/>
      </w:r>
      <w:r>
        <w:rPr>
          <w:rFonts w:ascii="Times New Roman"/>
          <w:b w:val="false"/>
          <w:i w:val="false"/>
          <w:color w:val="000000"/>
          <w:sz w:val="28"/>
        </w:rPr>
        <w:t>Ф.И.О. (если указано в документах, удостоверяющих личность) (подпись)</w:t>
      </w:r>
      <w:r>
        <w:br/>
      </w:r>
      <w:r>
        <w:rPr>
          <w:rFonts w:ascii="Times New Roman"/>
          <w:b w:val="false"/>
          <w:i w:val="false"/>
          <w:color w:val="000000"/>
          <w:sz w:val="28"/>
        </w:rPr>
        <w:t>Документ необходим в связи с _________________________________ (указать причину)</w:t>
      </w:r>
      <w:r>
        <w:br/>
      </w:r>
      <w:r>
        <w:rPr>
          <w:rFonts w:ascii="Times New Roman"/>
          <w:b w:val="false"/>
          <w:i w:val="false"/>
          <w:color w:val="000000"/>
          <w:sz w:val="28"/>
        </w:rPr>
        <w:t>Прошу также указать в справке о внесенных изменениях, исправлениях  или дополнениях,</w:t>
      </w:r>
      <w:r>
        <w:br/>
      </w:r>
      <w:r>
        <w:rPr>
          <w:rFonts w:ascii="Times New Roman"/>
          <w:b w:val="false"/>
          <w:i w:val="false"/>
          <w:color w:val="000000"/>
          <w:sz w:val="28"/>
        </w:rPr>
        <w:t>о выдаче повторного свидетельства  _______________________________________________</w:t>
      </w:r>
      <w:r>
        <w:br/>
      </w:r>
      <w:r>
        <w:rPr>
          <w:rFonts w:ascii="Times New Roman"/>
          <w:b w:val="false"/>
          <w:i w:val="false"/>
          <w:color w:val="000000"/>
          <w:sz w:val="28"/>
        </w:rPr>
        <w:t>(необходимое подчеркнуть и указать причину или основание, вид актовой записи)</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br/>
      </w:r>
      <w:r>
        <w:rPr>
          <w:rFonts w:ascii="Times New Roman"/>
          <w:b w:val="false"/>
          <w:i w:val="false"/>
          <w:color w:val="000000"/>
          <w:sz w:val="28"/>
        </w:rPr>
        <w:t>Кодекса Республики 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Подпись заявителя _________________________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r>
              <w:br/>
            </w:r>
            <w:r>
              <w:rPr>
                <w:rFonts w:ascii="Times New Roman"/>
                <w:b w:val="false"/>
                <w:i w:val="false"/>
                <w:color w:val="000000"/>
                <w:sz w:val="20"/>
              </w:rPr>
              <w:t>(номер, кем и когда выдан)</w:t>
            </w:r>
          </w:p>
        </w:tc>
      </w:tr>
    </w:tbl>
    <w:p>
      <w:pPr>
        <w:spacing w:after="0"/>
        <w:ind w:left="0"/>
        <w:jc w:val="left"/>
      </w:pPr>
      <w:r>
        <w:rPr>
          <w:rFonts w:ascii="Times New Roman"/>
          <w:b/>
          <w:i w:val="false"/>
          <w:color w:val="000000"/>
        </w:rPr>
        <w:t xml:space="preserve">                                                                     Заявление о выдаче повторного свидетельства (справки) о заключении брака</w:t>
      </w:r>
    </w:p>
    <w:p>
      <w:pPr>
        <w:spacing w:after="0"/>
        <w:ind w:left="0"/>
        <w:jc w:val="both"/>
      </w:pPr>
      <w:r>
        <w:rPr>
          <w:rFonts w:ascii="Times New Roman"/>
          <w:b w:val="false"/>
          <w:i w:val="false"/>
          <w:color w:val="000000"/>
          <w:sz w:val="28"/>
        </w:rPr>
        <w:t>
      Прошу выдать (выслать) повторное свидетельство (справку) о заключении брака.</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Фамилия _____________________ Имя _______________________________</w:t>
      </w:r>
      <w:r>
        <w:br/>
      </w:r>
      <w:r>
        <w:rPr>
          <w:rFonts w:ascii="Times New Roman"/>
          <w:b w:val="false"/>
          <w:i w:val="false"/>
          <w:color w:val="000000"/>
          <w:sz w:val="28"/>
        </w:rPr>
        <w:t>Отчество (если указано в документах, удостоверяющих личность) ________</w:t>
      </w:r>
      <w:r>
        <w:br/>
      </w:r>
      <w:r>
        <w:rPr>
          <w:rFonts w:ascii="Times New Roman"/>
          <w:b w:val="false"/>
          <w:i w:val="false"/>
          <w:color w:val="000000"/>
          <w:sz w:val="28"/>
        </w:rPr>
        <w:t>Брак заключен с ___________________________________________________</w:t>
      </w:r>
      <w:r>
        <w:br/>
      </w:r>
      <w:r>
        <w:rPr>
          <w:rFonts w:ascii="Times New Roman"/>
          <w:b w:val="false"/>
          <w:i w:val="false"/>
          <w:color w:val="000000"/>
          <w:sz w:val="28"/>
        </w:rPr>
        <w:t>(Ф.И.О. (если указано в документах, удостоверяющих личность) супруга/супруги)</w:t>
      </w:r>
      <w:r>
        <w:br/>
      </w:r>
      <w:r>
        <w:rPr>
          <w:rFonts w:ascii="Times New Roman"/>
          <w:b w:val="false"/>
          <w:i w:val="false"/>
          <w:color w:val="000000"/>
          <w:sz w:val="28"/>
        </w:rPr>
        <w:t>Место регистрации заключения брака _________________________________</w:t>
      </w:r>
      <w:r>
        <w:br/>
      </w:r>
      <w:r>
        <w:rPr>
          <w:rFonts w:ascii="Times New Roman"/>
          <w:b w:val="false"/>
          <w:i w:val="false"/>
          <w:color w:val="000000"/>
          <w:sz w:val="28"/>
        </w:rPr>
        <w:t>(район, город, регистрирующий орган)</w:t>
      </w:r>
      <w:r>
        <w:br/>
      </w:r>
      <w:r>
        <w:rPr>
          <w:rFonts w:ascii="Times New Roman"/>
          <w:b w:val="false"/>
          <w:i w:val="false"/>
          <w:color w:val="000000"/>
          <w:sz w:val="28"/>
        </w:rPr>
        <w:t>Время регистрации заключения брака _________________________________</w:t>
      </w:r>
      <w:r>
        <w:br/>
      </w:r>
      <w:r>
        <w:rPr>
          <w:rFonts w:ascii="Times New Roman"/>
          <w:b w:val="false"/>
          <w:i w:val="false"/>
          <w:color w:val="000000"/>
          <w:sz w:val="28"/>
        </w:rPr>
        <w:t xml:space="preserve">                                                                                   (число, месяц, год)</w:t>
      </w:r>
      <w:r>
        <w:br/>
      </w:r>
      <w:r>
        <w:rPr>
          <w:rFonts w:ascii="Times New Roman"/>
          <w:b w:val="false"/>
          <w:i w:val="false"/>
          <w:color w:val="000000"/>
          <w:sz w:val="28"/>
        </w:rPr>
        <w:t>Документ необходим в связи с _______________________________________</w:t>
      </w:r>
      <w:r>
        <w:br/>
      </w:r>
      <w:r>
        <w:rPr>
          <w:rFonts w:ascii="Times New Roman"/>
          <w:b w:val="false"/>
          <w:i w:val="false"/>
          <w:color w:val="000000"/>
          <w:sz w:val="28"/>
        </w:rPr>
        <w:t xml:space="preserve">                                                                               (указать причину)</w:t>
      </w:r>
      <w:r>
        <w:br/>
      </w:r>
      <w:r>
        <w:rPr>
          <w:rFonts w:ascii="Times New Roman"/>
          <w:b w:val="false"/>
          <w:i w:val="false"/>
          <w:color w:val="000000"/>
          <w:sz w:val="28"/>
        </w:rPr>
        <w:t>Прошу также указать в справке о внесенных изменениях, исправлениях  или дополнениях,</w:t>
      </w:r>
      <w:r>
        <w:br/>
      </w:r>
      <w:r>
        <w:rPr>
          <w:rFonts w:ascii="Times New Roman"/>
          <w:b w:val="false"/>
          <w:i w:val="false"/>
          <w:color w:val="000000"/>
          <w:sz w:val="28"/>
        </w:rPr>
        <w:t>о выдаче повторного свидетельства  _______________________________________________</w:t>
      </w:r>
      <w:r>
        <w:br/>
      </w:r>
      <w:r>
        <w:rPr>
          <w:rFonts w:ascii="Times New Roman"/>
          <w:b w:val="false"/>
          <w:i w:val="false"/>
          <w:color w:val="000000"/>
          <w:sz w:val="28"/>
        </w:rPr>
        <w:t>______________________ (необходимое подчеркнуть и указать причину или основание, вид актовой записи)</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Республики 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Подпись заявителя _________________________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p>
      <w:pPr>
        <w:spacing w:after="0"/>
        <w:ind w:left="0"/>
        <w:jc w:val="left"/>
      </w:pPr>
      <w:r>
        <w:rPr>
          <w:rFonts w:ascii="Times New Roman"/>
          <w:b/>
          <w:i w:val="false"/>
          <w:color w:val="000000"/>
        </w:rPr>
        <w:t xml:space="preserve">                                            Заявление о выдаче повторного свидетельства (справки) о расторжении брака</w:t>
      </w:r>
    </w:p>
    <w:p>
      <w:pPr>
        <w:spacing w:after="0"/>
        <w:ind w:left="0"/>
        <w:jc w:val="both"/>
      </w:pPr>
      <w:r>
        <w:rPr>
          <w:rFonts w:ascii="Times New Roman"/>
          <w:b w:val="false"/>
          <w:i w:val="false"/>
          <w:color w:val="000000"/>
          <w:sz w:val="28"/>
        </w:rPr>
        <w:t>
      Прошу выдать (выслать) повторное свидетельство (справку) о расторжении брака (супружества).</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Фамилия _______________________________ Имя ___________________________</w:t>
      </w:r>
      <w:r>
        <w:br/>
      </w:r>
      <w:r>
        <w:rPr>
          <w:rFonts w:ascii="Times New Roman"/>
          <w:b w:val="false"/>
          <w:i w:val="false"/>
          <w:color w:val="000000"/>
          <w:sz w:val="28"/>
        </w:rPr>
        <w:t>Отчество (если указано в документах, удостоверяющих личность) ______________</w:t>
      </w:r>
      <w:r>
        <w:br/>
      </w:r>
      <w:r>
        <w:rPr>
          <w:rFonts w:ascii="Times New Roman"/>
          <w:b w:val="false"/>
          <w:i w:val="false"/>
          <w:color w:val="000000"/>
          <w:sz w:val="28"/>
        </w:rPr>
        <w:t>Брак расторгнут с _______________________________________________________</w:t>
      </w:r>
      <w:r>
        <w:br/>
      </w:r>
      <w:r>
        <w:rPr>
          <w:rFonts w:ascii="Times New Roman"/>
          <w:b w:val="false"/>
          <w:i w:val="false"/>
          <w:color w:val="000000"/>
          <w:sz w:val="28"/>
        </w:rPr>
        <w:t>(Ф.И.О. (если указано в документах, удостоверяющих личность) супруга/супруги)</w:t>
      </w:r>
      <w:r>
        <w:br/>
      </w:r>
      <w:r>
        <w:rPr>
          <w:rFonts w:ascii="Times New Roman"/>
          <w:b w:val="false"/>
          <w:i w:val="false"/>
          <w:color w:val="000000"/>
          <w:sz w:val="28"/>
        </w:rPr>
        <w:t>Место регистрации расторжения брака _____________________________________</w:t>
      </w:r>
      <w:r>
        <w:br/>
      </w:r>
      <w:r>
        <w:rPr>
          <w:rFonts w:ascii="Times New Roman"/>
          <w:b w:val="false"/>
          <w:i w:val="false"/>
          <w:color w:val="000000"/>
          <w:sz w:val="28"/>
        </w:rPr>
        <w:t xml:space="preserve">                                                                       (район, город, регистрирующий орган)</w:t>
      </w:r>
      <w:r>
        <w:br/>
      </w:r>
      <w:r>
        <w:rPr>
          <w:rFonts w:ascii="Times New Roman"/>
          <w:b w:val="false"/>
          <w:i w:val="false"/>
          <w:color w:val="000000"/>
          <w:sz w:val="28"/>
        </w:rPr>
        <w:t>Время регистрации расторжения брака _____________________________________</w:t>
      </w:r>
      <w:r>
        <w:br/>
      </w:r>
      <w:r>
        <w:rPr>
          <w:rFonts w:ascii="Times New Roman"/>
          <w:b w:val="false"/>
          <w:i w:val="false"/>
          <w:color w:val="000000"/>
          <w:sz w:val="28"/>
        </w:rPr>
        <w:t xml:space="preserve">                                                                                            (число, месяц, год)</w:t>
      </w:r>
      <w:r>
        <w:br/>
      </w:r>
      <w:r>
        <w:rPr>
          <w:rFonts w:ascii="Times New Roman"/>
          <w:b w:val="false"/>
          <w:i w:val="false"/>
          <w:color w:val="000000"/>
          <w:sz w:val="28"/>
        </w:rPr>
        <w:t>Документ необходим в связи с ____________________________________________</w:t>
      </w:r>
      <w:r>
        <w:br/>
      </w:r>
      <w:r>
        <w:rPr>
          <w:rFonts w:ascii="Times New Roman"/>
          <w:b w:val="false"/>
          <w:i w:val="false"/>
          <w:color w:val="000000"/>
          <w:sz w:val="28"/>
        </w:rPr>
        <w:t xml:space="preserve">                                                                                            (указать причину)</w:t>
      </w:r>
      <w:r>
        <w:br/>
      </w:r>
      <w:r>
        <w:rPr>
          <w:rFonts w:ascii="Times New Roman"/>
          <w:b w:val="false"/>
          <w:i w:val="false"/>
          <w:color w:val="000000"/>
          <w:sz w:val="28"/>
        </w:rPr>
        <w:t>Прошу также указать в справке о внесенных изменениях, исправлениях или</w:t>
      </w:r>
      <w:r>
        <w:br/>
      </w:r>
      <w:r>
        <w:rPr>
          <w:rFonts w:ascii="Times New Roman"/>
          <w:b w:val="false"/>
          <w:i w:val="false"/>
          <w:color w:val="000000"/>
          <w:sz w:val="28"/>
        </w:rPr>
        <w:t>дополнениях, о выдаче повторного свидетельства</w:t>
      </w:r>
      <w:r>
        <w:br/>
      </w:r>
      <w:r>
        <w:rPr>
          <w:rFonts w:ascii="Times New Roman"/>
          <w:b w:val="false"/>
          <w:i w:val="false"/>
          <w:color w:val="000000"/>
          <w:sz w:val="28"/>
        </w:rPr>
        <w:t>_______________________________________________________________________</w:t>
      </w:r>
      <w:r>
        <w:br/>
      </w:r>
      <w:r>
        <w:rPr>
          <w:rFonts w:ascii="Times New Roman"/>
          <w:b w:val="false"/>
          <w:i w:val="false"/>
          <w:color w:val="000000"/>
          <w:sz w:val="28"/>
        </w:rPr>
        <w:t>(необходимое подчеркнуть и указать причину или основание, вид актовой записи)</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br/>
      </w:r>
      <w:r>
        <w:rPr>
          <w:rFonts w:ascii="Times New Roman"/>
          <w:b w:val="false"/>
          <w:i w:val="false"/>
          <w:color w:val="000000"/>
          <w:sz w:val="28"/>
        </w:rPr>
        <w:t>Кодекса Республики Казахстан "Об административных правонарушениях" налагается</w:t>
      </w:r>
      <w:r>
        <w:br/>
      </w:r>
      <w:r>
        <w:rPr>
          <w:rFonts w:ascii="Times New Roman"/>
          <w:b w:val="false"/>
          <w:i w:val="false"/>
          <w:color w:val="000000"/>
          <w:sz w:val="28"/>
        </w:rPr>
        <w:t>административное взыскание.</w:t>
      </w:r>
    </w:p>
    <w:p>
      <w:pPr>
        <w:spacing w:after="0"/>
        <w:ind w:left="0"/>
        <w:jc w:val="both"/>
      </w:pPr>
      <w:r>
        <w:rPr>
          <w:rFonts w:ascii="Times New Roman"/>
          <w:b w:val="false"/>
          <w:i w:val="false"/>
          <w:color w:val="000000"/>
          <w:sz w:val="28"/>
        </w:rPr>
        <w:t>
      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Подпись заявителя _________________________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В____________________________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p>
      <w:pPr>
        <w:spacing w:after="0"/>
        <w:ind w:left="0"/>
        <w:jc w:val="left"/>
      </w:pPr>
      <w:r>
        <w:rPr>
          <w:rFonts w:ascii="Times New Roman"/>
          <w:b/>
          <w:i w:val="false"/>
          <w:color w:val="000000"/>
        </w:rPr>
        <w:t xml:space="preserve">                                            Заявление о выдаче повторного свидетельства (справки) о перемене фамилии, имени, отчества</w:t>
      </w:r>
    </w:p>
    <w:p>
      <w:pPr>
        <w:spacing w:after="0"/>
        <w:ind w:left="0"/>
        <w:jc w:val="both"/>
      </w:pPr>
      <w:r>
        <w:rPr>
          <w:rFonts w:ascii="Times New Roman"/>
          <w:b w:val="false"/>
          <w:i w:val="false"/>
          <w:color w:val="000000"/>
          <w:sz w:val="28"/>
        </w:rPr>
        <w:t>
      Прошу выдать (выслать) повторное свидетельство (справку) о перемене фамилии, имени, отчества.</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Фамилия _____________________ Имя ____________________________</w:t>
      </w:r>
      <w:r>
        <w:br/>
      </w:r>
      <w:r>
        <w:rPr>
          <w:rFonts w:ascii="Times New Roman"/>
          <w:b w:val="false"/>
          <w:i w:val="false"/>
          <w:color w:val="000000"/>
          <w:sz w:val="28"/>
        </w:rPr>
        <w:t>Отчество (если указано в документах, удостоверяющих личность) ____________________________</w:t>
      </w:r>
      <w:r>
        <w:br/>
      </w:r>
      <w:r>
        <w:rPr>
          <w:rFonts w:ascii="Times New Roman"/>
          <w:b w:val="false"/>
          <w:i w:val="false"/>
          <w:color w:val="000000"/>
          <w:sz w:val="28"/>
        </w:rPr>
        <w:t>Место регистрации перемены ___________________________________________________________</w:t>
      </w:r>
      <w:r>
        <w:br/>
      </w:r>
      <w:r>
        <w:rPr>
          <w:rFonts w:ascii="Times New Roman"/>
          <w:b w:val="false"/>
          <w:i w:val="false"/>
          <w:color w:val="000000"/>
          <w:sz w:val="28"/>
        </w:rPr>
        <w:t xml:space="preserve">                                                                                   (район, город, регистрирующий орган)</w:t>
      </w:r>
      <w:r>
        <w:br/>
      </w:r>
      <w:r>
        <w:rPr>
          <w:rFonts w:ascii="Times New Roman"/>
          <w:b w:val="false"/>
          <w:i w:val="false"/>
          <w:color w:val="000000"/>
          <w:sz w:val="28"/>
        </w:rPr>
        <w:t>Время регистрации перемены ___________________________________________________________</w:t>
      </w:r>
      <w:r>
        <w:br/>
      </w:r>
      <w:r>
        <w:rPr>
          <w:rFonts w:ascii="Times New Roman"/>
          <w:b w:val="false"/>
          <w:i w:val="false"/>
          <w:color w:val="000000"/>
          <w:sz w:val="28"/>
        </w:rPr>
        <w:t xml:space="preserve">                                                                                                    (число, месяц, год)</w:t>
      </w:r>
      <w:r>
        <w:br/>
      </w:r>
      <w:r>
        <w:rPr>
          <w:rFonts w:ascii="Times New Roman"/>
          <w:b w:val="false"/>
          <w:i w:val="false"/>
          <w:color w:val="000000"/>
          <w:sz w:val="28"/>
        </w:rPr>
        <w:t>Документ необходим в связи с __________________________________________________________</w:t>
      </w:r>
      <w:r>
        <w:br/>
      </w:r>
      <w:r>
        <w:rPr>
          <w:rFonts w:ascii="Times New Roman"/>
          <w:b w:val="false"/>
          <w:i w:val="false"/>
          <w:color w:val="000000"/>
          <w:sz w:val="28"/>
        </w:rPr>
        <w:t xml:space="preserve">                                                                                                       (указать причину)</w:t>
      </w:r>
      <w:r>
        <w:br/>
      </w:r>
      <w:r>
        <w:rPr>
          <w:rFonts w:ascii="Times New Roman"/>
          <w:b w:val="false"/>
          <w:i w:val="false"/>
          <w:color w:val="000000"/>
          <w:sz w:val="28"/>
        </w:rPr>
        <w:t>Прошу также указать в справке о внесенных изменениях, исправлениях или дополнениях,</w:t>
      </w:r>
      <w:r>
        <w:br/>
      </w:r>
      <w:r>
        <w:rPr>
          <w:rFonts w:ascii="Times New Roman"/>
          <w:b w:val="false"/>
          <w:i w:val="false"/>
          <w:color w:val="000000"/>
          <w:sz w:val="28"/>
        </w:rPr>
        <w:t>о выдаче повторного свидетельства ______________________________________________________</w:t>
      </w:r>
      <w:r>
        <w:br/>
      </w:r>
      <w:r>
        <w:rPr>
          <w:rFonts w:ascii="Times New Roman"/>
          <w:b w:val="false"/>
          <w:i w:val="false"/>
          <w:color w:val="000000"/>
          <w:sz w:val="28"/>
        </w:rPr>
        <w:t xml:space="preserve">                          (необходимое подчеркнуть и указать причину или основание, вид актовой записи)</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Республики 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Подпись заявителя _________________________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В 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ИИН_________________________</w:t>
            </w:r>
          </w:p>
        </w:tc>
      </w:tr>
    </w:tbl>
    <w:p>
      <w:pPr>
        <w:spacing w:after="0"/>
        <w:ind w:left="0"/>
        <w:jc w:val="left"/>
      </w:pPr>
      <w:r>
        <w:rPr>
          <w:rFonts w:ascii="Times New Roman"/>
          <w:b/>
          <w:i w:val="false"/>
          <w:color w:val="000000"/>
        </w:rPr>
        <w:t xml:space="preserve"> Заявление о выдаче повторного свидетельства (справки) о смерти</w:t>
      </w:r>
    </w:p>
    <w:p>
      <w:pPr>
        <w:spacing w:after="0"/>
        <w:ind w:left="0"/>
        <w:jc w:val="both"/>
      </w:pPr>
      <w:r>
        <w:rPr>
          <w:rFonts w:ascii="Times New Roman"/>
          <w:b w:val="false"/>
          <w:i w:val="false"/>
          <w:color w:val="000000"/>
          <w:sz w:val="28"/>
        </w:rPr>
        <w:t>
      Прошу выдать (выслать) повторное свидетельство (справку) о смерти:</w:t>
      </w:r>
      <w:r>
        <w:br/>
      </w:r>
      <w:r>
        <w:rPr>
          <w:rFonts w:ascii="Times New Roman"/>
          <w:b w:val="false"/>
          <w:i w:val="false"/>
          <w:color w:val="000000"/>
          <w:sz w:val="28"/>
        </w:rPr>
        <w:t>Фамилия ________________________ Имя ____________________________</w:t>
      </w:r>
      <w:r>
        <w:br/>
      </w:r>
      <w:r>
        <w:rPr>
          <w:rFonts w:ascii="Times New Roman"/>
          <w:b w:val="false"/>
          <w:i w:val="false"/>
          <w:color w:val="000000"/>
          <w:sz w:val="28"/>
        </w:rPr>
        <w:t>Отчество (если указано в документах, удостоверяющих личность) ________</w:t>
      </w:r>
      <w:r>
        <w:br/>
      </w:r>
      <w:r>
        <w:rPr>
          <w:rFonts w:ascii="Times New Roman"/>
          <w:b w:val="false"/>
          <w:i w:val="false"/>
          <w:color w:val="000000"/>
          <w:sz w:val="28"/>
        </w:rPr>
        <w:t>Место регистрации смерти _________________________________________</w:t>
      </w:r>
      <w:r>
        <w:br/>
      </w:r>
      <w:r>
        <w:rPr>
          <w:rFonts w:ascii="Times New Roman"/>
          <w:b w:val="false"/>
          <w:i w:val="false"/>
          <w:color w:val="000000"/>
          <w:sz w:val="28"/>
        </w:rPr>
        <w:t xml:space="preserve">                                                      (район, город, регистрирующий орган)</w:t>
      </w:r>
      <w:r>
        <w:br/>
      </w:r>
      <w:r>
        <w:rPr>
          <w:rFonts w:ascii="Times New Roman"/>
          <w:b w:val="false"/>
          <w:i w:val="false"/>
          <w:color w:val="000000"/>
          <w:sz w:val="28"/>
        </w:rPr>
        <w:t>Время регистрации смерти _________________________________________</w:t>
      </w:r>
      <w:r>
        <w:br/>
      </w:r>
      <w:r>
        <w:rPr>
          <w:rFonts w:ascii="Times New Roman"/>
          <w:b w:val="false"/>
          <w:i w:val="false"/>
          <w:color w:val="000000"/>
          <w:sz w:val="28"/>
        </w:rPr>
        <w:t xml:space="preserve">                                                                      (число, месяц, год)</w:t>
      </w:r>
      <w:r>
        <w:br/>
      </w:r>
      <w:r>
        <w:rPr>
          <w:rFonts w:ascii="Times New Roman"/>
          <w:b w:val="false"/>
          <w:i w:val="false"/>
          <w:color w:val="000000"/>
          <w:sz w:val="28"/>
        </w:rPr>
        <w:t>Документ необходим в связи с ______________________________________</w:t>
      </w:r>
      <w:r>
        <w:br/>
      </w:r>
      <w:r>
        <w:rPr>
          <w:rFonts w:ascii="Times New Roman"/>
          <w:b w:val="false"/>
          <w:i w:val="false"/>
          <w:color w:val="000000"/>
          <w:sz w:val="28"/>
        </w:rPr>
        <w:t xml:space="preserve">                                                                          (указать причину)</w:t>
      </w:r>
      <w:r>
        <w:br/>
      </w:r>
      <w:r>
        <w:rPr>
          <w:rFonts w:ascii="Times New Roman"/>
          <w:b w:val="false"/>
          <w:i w:val="false"/>
          <w:color w:val="000000"/>
          <w:sz w:val="28"/>
        </w:rPr>
        <w:t>Прошу также указать в справке о внесенных изменениях, исправлениях или</w:t>
      </w:r>
      <w:r>
        <w:br/>
      </w:r>
      <w:r>
        <w:rPr>
          <w:rFonts w:ascii="Times New Roman"/>
          <w:b w:val="false"/>
          <w:i w:val="false"/>
          <w:color w:val="000000"/>
          <w:sz w:val="28"/>
        </w:rPr>
        <w:t>дополнениях, о выдаче повторного свидетельства ______________________</w:t>
      </w:r>
      <w:r>
        <w:br/>
      </w:r>
      <w:r>
        <w:rPr>
          <w:rFonts w:ascii="Times New Roman"/>
          <w:b w:val="false"/>
          <w:i w:val="false"/>
          <w:color w:val="000000"/>
          <w:sz w:val="28"/>
        </w:rPr>
        <w:t>_________________________________________________________________</w:t>
      </w:r>
      <w:r>
        <w:br/>
      </w:r>
      <w:r>
        <w:rPr>
          <w:rFonts w:ascii="Times New Roman"/>
          <w:b w:val="false"/>
          <w:i w:val="false"/>
          <w:color w:val="000000"/>
          <w:sz w:val="28"/>
        </w:rPr>
        <w:t>(необходимое подчеркнуть и указать причину или основание, вид актовой записи)</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br/>
      </w:r>
      <w:r>
        <w:rPr>
          <w:rFonts w:ascii="Times New Roman"/>
          <w:b w:val="false"/>
          <w:i w:val="false"/>
          <w:color w:val="000000"/>
          <w:sz w:val="28"/>
        </w:rPr>
        <w:t>Кодекса Республики Казахстан "Об административных правонарушениях",</w:t>
      </w:r>
      <w:r>
        <w:br/>
      </w:r>
      <w:r>
        <w:rPr>
          <w:rFonts w:ascii="Times New Roman"/>
          <w:b w:val="false"/>
          <w:i w:val="false"/>
          <w:color w:val="000000"/>
          <w:sz w:val="28"/>
        </w:rPr>
        <w:t>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w:t>
      </w:r>
      <w:r>
        <w:br/>
      </w:r>
      <w:r>
        <w:rPr>
          <w:rFonts w:ascii="Times New Roman"/>
          <w:b w:val="false"/>
          <w:i w:val="false"/>
          <w:color w:val="000000"/>
          <w:sz w:val="28"/>
        </w:rPr>
        <w:t>содержащихся в информационных системах</w:t>
      </w:r>
      <w:r>
        <w:br/>
      </w:r>
      <w:r>
        <w:rPr>
          <w:rFonts w:ascii="Times New Roman"/>
          <w:b w:val="false"/>
          <w:i w:val="false"/>
          <w:color w:val="000000"/>
          <w:sz w:val="28"/>
        </w:rPr>
        <w:t>Подпись заявителя _________________________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r>
              <w:br/>
            </w:r>
            <w:r>
              <w:rPr>
                <w:rFonts w:ascii="Times New Roman"/>
                <w:b w:val="false"/>
                <w:i w:val="false"/>
                <w:color w:val="000000"/>
                <w:sz w:val="20"/>
              </w:rPr>
              <w:t>В 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от ___________________________</w:t>
            </w:r>
            <w:r>
              <w:br/>
            </w:r>
            <w:r>
              <w:rPr>
                <w:rFonts w:ascii="Times New Roman"/>
                <w:b w:val="false"/>
                <w:i w:val="false"/>
                <w:color w:val="000000"/>
                <w:sz w:val="20"/>
              </w:rPr>
              <w:t>(имя, отчество (если указано</w:t>
            </w:r>
            <w:r>
              <w:br/>
            </w:r>
            <w:r>
              <w:rPr>
                <w:rFonts w:ascii="Times New Roman"/>
                <w:b w:val="false"/>
                <w:i w:val="false"/>
                <w:color w:val="000000"/>
                <w:sz w:val="20"/>
              </w:rPr>
              <w:t>в документах, удостоверяющих</w:t>
            </w:r>
            <w:r>
              <w:br/>
            </w:r>
            <w:r>
              <w:rPr>
                <w:rFonts w:ascii="Times New Roman"/>
                <w:b w:val="false"/>
                <w:i w:val="false"/>
                <w:color w:val="000000"/>
                <w:sz w:val="20"/>
              </w:rPr>
              <w:t>личность), фамилия)</w:t>
            </w:r>
            <w:r>
              <w:br/>
            </w:r>
            <w:r>
              <w:rPr>
                <w:rFonts w:ascii="Times New Roman"/>
                <w:b w:val="false"/>
                <w:i w:val="false"/>
                <w:color w:val="000000"/>
                <w:sz w:val="20"/>
              </w:rPr>
              <w:t>проживающего по адресу: ______</w:t>
            </w:r>
            <w:r>
              <w:br/>
            </w:r>
            <w:r>
              <w:rPr>
                <w:rFonts w:ascii="Times New Roman"/>
                <w:b w:val="false"/>
                <w:i w:val="false"/>
                <w:color w:val="000000"/>
                <w:sz w:val="20"/>
              </w:rPr>
              <w:t>_____________________________</w:t>
            </w:r>
            <w:r>
              <w:br/>
            </w:r>
            <w:r>
              <w:rPr>
                <w:rFonts w:ascii="Times New Roman"/>
                <w:b w:val="false"/>
                <w:i w:val="false"/>
                <w:color w:val="000000"/>
                <w:sz w:val="20"/>
              </w:rPr>
              <w:t>Тел: _________________________</w:t>
            </w:r>
            <w:r>
              <w:br/>
            </w:r>
            <w:r>
              <w:rPr>
                <w:rFonts w:ascii="Times New Roman"/>
                <w:b w:val="false"/>
                <w:i w:val="false"/>
                <w:color w:val="000000"/>
                <w:sz w:val="20"/>
              </w:rPr>
              <w:t>уд. личности № _______________</w:t>
            </w:r>
            <w:r>
              <w:br/>
            </w:r>
            <w:r>
              <w:rPr>
                <w:rFonts w:ascii="Times New Roman"/>
                <w:b w:val="false"/>
                <w:i w:val="false"/>
                <w:color w:val="000000"/>
                <w:sz w:val="20"/>
              </w:rPr>
              <w:t>(номер, кем и когда выдан)</w:t>
            </w:r>
            <w:r>
              <w:br/>
            </w:r>
            <w:r>
              <w:rPr>
                <w:rFonts w:ascii="Times New Roman"/>
                <w:b w:val="false"/>
                <w:i w:val="false"/>
                <w:color w:val="000000"/>
                <w:sz w:val="20"/>
              </w:rPr>
              <w:t>ИИН _________________________</w:t>
            </w:r>
          </w:p>
        </w:tc>
      </w:tr>
    </w:tbl>
    <w:p>
      <w:pPr>
        <w:spacing w:after="0"/>
        <w:ind w:left="0"/>
        <w:jc w:val="left"/>
      </w:pPr>
      <w:r>
        <w:rPr>
          <w:rFonts w:ascii="Times New Roman"/>
          <w:b/>
          <w:i w:val="false"/>
          <w:color w:val="000000"/>
        </w:rPr>
        <w:t xml:space="preserve">                                                                                            Заявление о выдаче справки о брачной правоспособности</w:t>
      </w:r>
    </w:p>
    <w:p>
      <w:pPr>
        <w:spacing w:after="0"/>
        <w:ind w:left="0"/>
        <w:jc w:val="both"/>
      </w:pPr>
      <w:r>
        <w:rPr>
          <w:rFonts w:ascii="Times New Roman"/>
          <w:b w:val="false"/>
          <w:i w:val="false"/>
          <w:color w:val="000000"/>
          <w:sz w:val="28"/>
        </w:rPr>
        <w:t>
      Прошу выдать (выслать) справку о брачной правоспособности.</w:t>
      </w:r>
      <w:r>
        <w:br/>
      </w:r>
      <w:r>
        <w:rPr>
          <w:rFonts w:ascii="Times New Roman"/>
          <w:b w:val="false"/>
          <w:i w:val="false"/>
          <w:color w:val="000000"/>
          <w:sz w:val="28"/>
        </w:rPr>
        <w:t>О себе сообщаю следующие сведения:</w:t>
      </w:r>
      <w:r>
        <w:br/>
      </w:r>
      <w:r>
        <w:rPr>
          <w:rFonts w:ascii="Times New Roman"/>
          <w:b w:val="false"/>
          <w:i w:val="false"/>
          <w:color w:val="000000"/>
          <w:sz w:val="28"/>
        </w:rPr>
        <w:t>Фамилия ___________________________________ Имя _________________________________</w:t>
      </w:r>
      <w:r>
        <w:br/>
      </w:r>
      <w:r>
        <w:rPr>
          <w:rFonts w:ascii="Times New Roman"/>
          <w:b w:val="false"/>
          <w:i w:val="false"/>
          <w:color w:val="000000"/>
          <w:sz w:val="28"/>
        </w:rPr>
        <w:t>Отчество (если указано в документах, удостоверяющих личность) ________________________</w:t>
      </w:r>
    </w:p>
    <w:p>
      <w:pPr>
        <w:spacing w:after="0"/>
        <w:ind w:left="0"/>
        <w:jc w:val="both"/>
      </w:pPr>
      <w:r>
        <w:rPr>
          <w:rFonts w:ascii="Times New Roman"/>
          <w:b w:val="false"/>
          <w:i w:val="false"/>
          <w:color w:val="000000"/>
          <w:sz w:val="28"/>
        </w:rPr>
        <w:t>
      В браке не состоял. Состоял в браке с гр. ______________________________________________</w:t>
      </w:r>
      <w:r>
        <w:br/>
      </w:r>
      <w:r>
        <w:rPr>
          <w:rFonts w:ascii="Times New Roman"/>
          <w:b w:val="false"/>
          <w:i w:val="false"/>
          <w:color w:val="000000"/>
          <w:sz w:val="28"/>
        </w:rPr>
        <w:t>(необходимое подчеркнуть) (Ф.И.О. (если указано в документах, удостоверяющих личность) супруга/супруги)</w:t>
      </w:r>
      <w:r>
        <w:br/>
      </w:r>
      <w:r>
        <w:rPr>
          <w:rFonts w:ascii="Times New Roman"/>
          <w:b w:val="false"/>
          <w:i w:val="false"/>
          <w:color w:val="000000"/>
          <w:sz w:val="28"/>
        </w:rPr>
        <w:t>Брак прекращен ____________________ на основании _________________ (число, месяц, год)</w:t>
      </w:r>
      <w:r>
        <w:br/>
      </w:r>
      <w:r>
        <w:rPr>
          <w:rFonts w:ascii="Times New Roman"/>
          <w:b w:val="false"/>
          <w:i w:val="false"/>
          <w:color w:val="000000"/>
          <w:sz w:val="28"/>
        </w:rPr>
        <w:t>_________________________________________________________________________________</w:t>
      </w:r>
      <w:r>
        <w:br/>
      </w:r>
      <w:r>
        <w:rPr>
          <w:rFonts w:ascii="Times New Roman"/>
          <w:b w:val="false"/>
          <w:i w:val="false"/>
          <w:color w:val="000000"/>
          <w:sz w:val="28"/>
        </w:rPr>
        <w:t>(место регистрации - район, город, область, страна, регистрирующий орган или суд)</w:t>
      </w:r>
      <w:r>
        <w:br/>
      </w:r>
      <w:r>
        <w:rPr>
          <w:rFonts w:ascii="Times New Roman"/>
          <w:b w:val="false"/>
          <w:i w:val="false"/>
          <w:color w:val="000000"/>
          <w:sz w:val="28"/>
        </w:rPr>
        <w:t>Документ необходим в связи с ______________________________________ (указать причину)</w:t>
      </w:r>
      <w:r>
        <w:br/>
      </w:r>
      <w:r>
        <w:rPr>
          <w:rFonts w:ascii="Times New Roman"/>
          <w:b w:val="false"/>
          <w:i w:val="false"/>
          <w:color w:val="000000"/>
          <w:sz w:val="28"/>
        </w:rPr>
        <w:t>В страну _________________________________________________________________________</w:t>
      </w:r>
      <w:r>
        <w:br/>
      </w:r>
      <w:r>
        <w:rPr>
          <w:rFonts w:ascii="Times New Roman"/>
          <w:b w:val="false"/>
          <w:i w:val="false"/>
          <w:color w:val="000000"/>
          <w:sz w:val="28"/>
        </w:rPr>
        <w:t>Проверку необходимо провести по Республике Казахстан в информационной системе</w:t>
      </w:r>
      <w:r>
        <w:br/>
      </w:r>
      <w:r>
        <w:rPr>
          <w:rFonts w:ascii="Times New Roman"/>
          <w:b w:val="false"/>
          <w:i w:val="false"/>
          <w:color w:val="000000"/>
          <w:sz w:val="28"/>
        </w:rPr>
        <w:t>"Регистрационный пункт ЗАГС" с шестнадцатилетнего возраста.</w:t>
      </w:r>
      <w:r>
        <w:br/>
      </w:r>
      <w:r>
        <w:rPr>
          <w:rFonts w:ascii="Times New Roman"/>
          <w:b w:val="false"/>
          <w:i w:val="false"/>
          <w:color w:val="000000"/>
          <w:sz w:val="28"/>
        </w:rPr>
        <w:t xml:space="preserve">Предупреждена (а) о том, что за сообщение ложных сведений согласно </w:t>
      </w:r>
      <w:r>
        <w:rPr>
          <w:rFonts w:ascii="Times New Roman"/>
          <w:b w:val="false"/>
          <w:i w:val="false"/>
          <w:color w:val="000000"/>
          <w:sz w:val="28"/>
        </w:rPr>
        <w:t>статье 491</w:t>
      </w:r>
      <w:r>
        <w:rPr>
          <w:rFonts w:ascii="Times New Roman"/>
          <w:b w:val="false"/>
          <w:i w:val="false"/>
          <w:color w:val="000000"/>
          <w:sz w:val="28"/>
        </w:rPr>
        <w:t xml:space="preserve"> Кодекса</w:t>
      </w:r>
      <w:r>
        <w:br/>
      </w:r>
      <w:r>
        <w:rPr>
          <w:rFonts w:ascii="Times New Roman"/>
          <w:b w:val="false"/>
          <w:i w:val="false"/>
          <w:color w:val="000000"/>
          <w:sz w:val="28"/>
        </w:rPr>
        <w:t>Республики Казахстан "Об административных правонарушениях", налагается административное взыскание.</w:t>
      </w:r>
      <w:r>
        <w:br/>
      </w:r>
      <w:r>
        <w:rPr>
          <w:rFonts w:ascii="Times New Roman"/>
          <w:b w:val="false"/>
          <w:i w:val="false"/>
          <w:color w:val="000000"/>
          <w:sz w:val="28"/>
        </w:rPr>
        <w:t>Согласен (а) на использование сведений, составляющих охраняемую законом тайну, содержащихся в информационных системах</w:t>
      </w:r>
      <w:r>
        <w:br/>
      </w:r>
      <w:r>
        <w:rPr>
          <w:rFonts w:ascii="Times New Roman"/>
          <w:b w:val="false"/>
          <w:i w:val="false"/>
          <w:color w:val="000000"/>
          <w:sz w:val="28"/>
        </w:rPr>
        <w:t>Подпись услугополучателя _______________________ "___" ________ 20__ год.</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37</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Справка о рождении</w:t>
      </w:r>
    </w:p>
    <w:p>
      <w:pPr>
        <w:spacing w:after="0"/>
        <w:ind w:left="0"/>
        <w:jc w:val="both"/>
      </w:pPr>
      <w:r>
        <w:rPr>
          <w:rFonts w:ascii="Times New Roman"/>
          <w:b w:val="false"/>
          <w:i w:val="false"/>
          <w:color w:val="000000"/>
          <w:sz w:val="28"/>
        </w:rPr>
        <w:t>
      Гражданин (ка) 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Родился (лась) 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_________________________________________________________________________</w:t>
      </w:r>
      <w:r>
        <w:br/>
      </w:r>
      <w:r>
        <w:rPr>
          <w:rFonts w:ascii="Times New Roman"/>
          <w:b w:val="false"/>
          <w:i w:val="false"/>
          <w:color w:val="000000"/>
          <w:sz w:val="28"/>
        </w:rPr>
        <w:t>область ____________________________________________________________________________</w:t>
      </w:r>
      <w:r>
        <w:br/>
      </w:r>
      <w:r>
        <w:rPr>
          <w:rFonts w:ascii="Times New Roman"/>
          <w:b w:val="false"/>
          <w:i w:val="false"/>
          <w:color w:val="000000"/>
          <w:sz w:val="28"/>
        </w:rPr>
        <w:t>город (селение) _____________________________________________________________________</w:t>
      </w:r>
      <w:r>
        <w:br/>
      </w:r>
      <w:r>
        <w:rPr>
          <w:rFonts w:ascii="Times New Roman"/>
          <w:b w:val="false"/>
          <w:i w:val="false"/>
          <w:color w:val="000000"/>
          <w:sz w:val="28"/>
        </w:rPr>
        <w:t>район _____________________________________________________________________________</w:t>
      </w:r>
      <w:r>
        <w:br/>
      </w:r>
      <w:r>
        <w:rPr>
          <w:rFonts w:ascii="Times New Roman"/>
          <w:b w:val="false"/>
          <w:i w:val="false"/>
          <w:color w:val="000000"/>
          <w:sz w:val="28"/>
        </w:rPr>
        <w:t>о чем в книге регистрации актов о рождении произведена запись</w:t>
      </w:r>
      <w:r>
        <w:br/>
      </w:r>
      <w:r>
        <w:rPr>
          <w:rFonts w:ascii="Times New Roman"/>
          <w:b w:val="false"/>
          <w:i w:val="false"/>
          <w:color w:val="000000"/>
          <w:sz w:val="28"/>
        </w:rPr>
        <w:t>______ числа ________ месяца ___ года за № _________________________</w:t>
      </w:r>
      <w:r>
        <w:br/>
      </w:r>
      <w:r>
        <w:rPr>
          <w:rFonts w:ascii="Times New Roman"/>
          <w:b w:val="false"/>
          <w:i w:val="false"/>
          <w:color w:val="000000"/>
          <w:sz w:val="28"/>
        </w:rPr>
        <w:t>ИИН ________________________________________________________________ (при наличии)</w:t>
      </w:r>
      <w:r>
        <w:br/>
      </w:r>
      <w:r>
        <w:rPr>
          <w:rFonts w:ascii="Times New Roman"/>
          <w:b w:val="false"/>
          <w:i w:val="false"/>
          <w:color w:val="000000"/>
          <w:sz w:val="28"/>
        </w:rPr>
        <w:t>Родители:</w:t>
      </w:r>
      <w:r>
        <w:br/>
      </w:r>
      <w:r>
        <w:rPr>
          <w:rFonts w:ascii="Times New Roman"/>
          <w:b w:val="false"/>
          <w:i w:val="false"/>
          <w:color w:val="000000"/>
          <w:sz w:val="28"/>
        </w:rPr>
        <w:t>Отец: ______________________________________________________________________________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Национальность _____________________________________________________________________</w:t>
      </w:r>
      <w:r>
        <w:br/>
      </w:r>
      <w:r>
        <w:rPr>
          <w:rFonts w:ascii="Times New Roman"/>
          <w:b w:val="false"/>
          <w:i w:val="false"/>
          <w:color w:val="000000"/>
          <w:sz w:val="28"/>
        </w:rPr>
        <w:t>Гражданство ________________________________________________________________________</w:t>
      </w:r>
      <w:r>
        <w:br/>
      </w:r>
      <w:r>
        <w:rPr>
          <w:rFonts w:ascii="Times New Roman"/>
          <w:b w:val="false"/>
          <w:i w:val="false"/>
          <w:color w:val="000000"/>
          <w:sz w:val="28"/>
        </w:rPr>
        <w:t>Мать: ______________________________________________________________________________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Национальность_____________________________________________________________________</w:t>
      </w:r>
      <w:r>
        <w:br/>
      </w:r>
      <w:r>
        <w:rPr>
          <w:rFonts w:ascii="Times New Roman"/>
          <w:b w:val="false"/>
          <w:i w:val="false"/>
          <w:color w:val="000000"/>
          <w:sz w:val="28"/>
        </w:rPr>
        <w:t>Гражданство _______________________________________________________________________</w:t>
      </w:r>
      <w:r>
        <w:br/>
      </w:r>
      <w:r>
        <w:rPr>
          <w:rFonts w:ascii="Times New Roman"/>
          <w:b w:val="false"/>
          <w:i w:val="false"/>
          <w:color w:val="000000"/>
          <w:sz w:val="28"/>
        </w:rPr>
        <w:t>Выдано свидетельство о рождении № ____ от "___" __________ ____ (число) (месяц) (год)</w:t>
      </w:r>
      <w:r>
        <w:br/>
      </w:r>
      <w:r>
        <w:rPr>
          <w:rFonts w:ascii="Times New Roman"/>
          <w:b w:val="false"/>
          <w:i w:val="false"/>
          <w:color w:val="000000"/>
          <w:sz w:val="28"/>
        </w:rPr>
        <w:t>повторное свидетельство о рождении № ___ от "___" ________ ____ (при выдаче) (число) (месяц) (год)</w:t>
      </w:r>
      <w:r>
        <w:br/>
      </w:r>
      <w:r>
        <w:rPr>
          <w:rFonts w:ascii="Times New Roman"/>
          <w:b w:val="false"/>
          <w:i w:val="false"/>
          <w:color w:val="000000"/>
          <w:sz w:val="28"/>
        </w:rPr>
        <w:t>Примечание* Основание внесения изменения, дополнения, исправления</w:t>
      </w:r>
      <w:r>
        <w:br/>
      </w:r>
      <w:r>
        <w:rPr>
          <w:rFonts w:ascii="Times New Roman"/>
          <w:b w:val="false"/>
          <w:i w:val="false"/>
          <w:color w:val="000000"/>
          <w:sz w:val="28"/>
        </w:rPr>
        <w:t>в актовую запись, выдачи повторного свидетельства о рождении</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 xml:space="preserve">                                    (при их наличии, указать причину или основание)</w:t>
      </w:r>
      <w:r>
        <w:br/>
      </w:r>
      <w:r>
        <w:rPr>
          <w:rFonts w:ascii="Times New Roman"/>
          <w:b w:val="false"/>
          <w:i w:val="false"/>
          <w:color w:val="000000"/>
          <w:sz w:val="28"/>
        </w:rPr>
        <w:t>Примечение заполняется в случаях, если сведения не относятся к личной и семейной тайне, а также</w:t>
      </w:r>
      <w:r>
        <w:br/>
      </w:r>
      <w:r>
        <w:rPr>
          <w:rFonts w:ascii="Times New Roman"/>
          <w:b w:val="false"/>
          <w:i w:val="false"/>
          <w:color w:val="000000"/>
          <w:sz w:val="28"/>
        </w:rPr>
        <w:t>об этом указано в заявлении. Сведения, содержащие информацию о том, что усыновители не являются</w:t>
      </w:r>
      <w:r>
        <w:br/>
      </w:r>
      <w:r>
        <w:rPr>
          <w:rFonts w:ascii="Times New Roman"/>
          <w:b w:val="false"/>
          <w:i w:val="false"/>
          <w:color w:val="000000"/>
          <w:sz w:val="28"/>
        </w:rPr>
        <w:t>родителями усыновленного ребенка указываются только с согласия усыновителя (-лей).</w:t>
      </w:r>
      <w:r>
        <w:br/>
      </w:r>
      <w:r>
        <w:rPr>
          <w:rFonts w:ascii="Times New Roman"/>
          <w:b w:val="false"/>
          <w:i w:val="false"/>
          <w:color w:val="000000"/>
          <w:sz w:val="28"/>
        </w:rPr>
        <w:t>Место государственной регистрации 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Место выдачи _________________________________________ (наименование регистрирующего органа)</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Справка  о расторжении брака (супружества)</w:t>
      </w:r>
    </w:p>
    <w:p>
      <w:pPr>
        <w:spacing w:after="0"/>
        <w:ind w:left="0"/>
        <w:jc w:val="both"/>
      </w:pPr>
      <w:r>
        <w:rPr>
          <w:rFonts w:ascii="Times New Roman"/>
          <w:b w:val="false"/>
          <w:i w:val="false"/>
          <w:color w:val="000000"/>
          <w:sz w:val="28"/>
        </w:rPr>
        <w:t>
      Брак (супружество) между гражданином 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__________________________________________________________________________________________________________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w:t>
      </w:r>
      <w:r>
        <w:br/>
      </w:r>
      <w:r>
        <w:rPr>
          <w:rFonts w:ascii="Times New Roman"/>
          <w:b w:val="false"/>
          <w:i w:val="false"/>
          <w:color w:val="000000"/>
          <w:sz w:val="28"/>
        </w:rPr>
        <w:t>область _____________________________________________________________</w:t>
      </w:r>
      <w:r>
        <w:br/>
      </w:r>
      <w:r>
        <w:rPr>
          <w:rFonts w:ascii="Times New Roman"/>
          <w:b w:val="false"/>
          <w:i w:val="false"/>
          <w:color w:val="000000"/>
          <w:sz w:val="28"/>
        </w:rPr>
        <w:t>город (селение) ______________________________________________________</w:t>
      </w:r>
      <w:r>
        <w:br/>
      </w:r>
      <w:r>
        <w:rPr>
          <w:rFonts w:ascii="Times New Roman"/>
          <w:b w:val="false"/>
          <w:i w:val="false"/>
          <w:color w:val="000000"/>
          <w:sz w:val="28"/>
        </w:rPr>
        <w:t>район ______________________________________________________________</w:t>
      </w:r>
      <w:r>
        <w:br/>
      </w:r>
      <w:r>
        <w:rPr>
          <w:rFonts w:ascii="Times New Roman"/>
          <w:b w:val="false"/>
          <w:i w:val="false"/>
          <w:color w:val="000000"/>
          <w:sz w:val="28"/>
        </w:rPr>
        <w:t>Гражданство ________________________________________________________</w:t>
      </w:r>
      <w:r>
        <w:br/>
      </w:r>
      <w:r>
        <w:rPr>
          <w:rFonts w:ascii="Times New Roman"/>
          <w:b w:val="false"/>
          <w:i w:val="false"/>
          <w:color w:val="000000"/>
          <w:sz w:val="28"/>
        </w:rPr>
        <w:t>Национальность _____________________________________________________</w:t>
      </w:r>
      <w:r>
        <w:br/>
      </w:r>
      <w:r>
        <w:rPr>
          <w:rFonts w:ascii="Times New Roman"/>
          <w:b w:val="false"/>
          <w:i w:val="false"/>
          <w:color w:val="000000"/>
          <w:sz w:val="28"/>
        </w:rPr>
        <w:t>и гражданкой _______________________________________________________</w:t>
      </w:r>
      <w:r>
        <w:br/>
      </w:r>
      <w:r>
        <w:rPr>
          <w:rFonts w:ascii="Times New Roman"/>
          <w:b w:val="false"/>
          <w:i w:val="false"/>
          <w:color w:val="000000"/>
          <w:sz w:val="28"/>
        </w:rPr>
        <w:t>(фамилия, имя, отчество (если указано в документах, удостоверяющих личность)</w:t>
      </w:r>
      <w:r>
        <w:br/>
      </w:r>
      <w:r>
        <w:rPr>
          <w:rFonts w:ascii="Times New Roman"/>
          <w:b w:val="false"/>
          <w:i w:val="false"/>
          <w:color w:val="000000"/>
          <w:sz w:val="28"/>
        </w:rPr>
        <w:t>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w:t>
      </w:r>
      <w:r>
        <w:br/>
      </w:r>
      <w:r>
        <w:rPr>
          <w:rFonts w:ascii="Times New Roman"/>
          <w:b w:val="false"/>
          <w:i w:val="false"/>
          <w:color w:val="000000"/>
          <w:sz w:val="28"/>
        </w:rPr>
        <w:t>область _____________________________________________________________</w:t>
      </w:r>
      <w:r>
        <w:br/>
      </w:r>
      <w:r>
        <w:rPr>
          <w:rFonts w:ascii="Times New Roman"/>
          <w:b w:val="false"/>
          <w:i w:val="false"/>
          <w:color w:val="000000"/>
          <w:sz w:val="28"/>
        </w:rPr>
        <w:t>город (селение) ______________________________________________________</w:t>
      </w:r>
      <w:r>
        <w:br/>
      </w:r>
      <w:r>
        <w:rPr>
          <w:rFonts w:ascii="Times New Roman"/>
          <w:b w:val="false"/>
          <w:i w:val="false"/>
          <w:color w:val="000000"/>
          <w:sz w:val="28"/>
        </w:rPr>
        <w:t>район ______________________________________________________________</w:t>
      </w:r>
      <w:r>
        <w:br/>
      </w:r>
      <w:r>
        <w:rPr>
          <w:rFonts w:ascii="Times New Roman"/>
          <w:b w:val="false"/>
          <w:i w:val="false"/>
          <w:color w:val="000000"/>
          <w:sz w:val="28"/>
        </w:rPr>
        <w:t>Гражданство ________________________________________________________</w:t>
      </w:r>
      <w:r>
        <w:br/>
      </w:r>
      <w:r>
        <w:rPr>
          <w:rFonts w:ascii="Times New Roman"/>
          <w:b w:val="false"/>
          <w:i w:val="false"/>
          <w:color w:val="000000"/>
          <w:sz w:val="28"/>
        </w:rPr>
        <w:t>Национальность _____________________________________________________</w:t>
      </w:r>
      <w:r>
        <w:br/>
      </w:r>
      <w:r>
        <w:rPr>
          <w:rFonts w:ascii="Times New Roman"/>
          <w:b w:val="false"/>
          <w:i w:val="false"/>
          <w:color w:val="000000"/>
          <w:sz w:val="28"/>
        </w:rPr>
        <w:t>расторгнут, о чем в книге регистрации актов о расторжении брака</w:t>
      </w:r>
      <w:r>
        <w:br/>
      </w:r>
      <w:r>
        <w:rPr>
          <w:rFonts w:ascii="Times New Roman"/>
          <w:b w:val="false"/>
          <w:i w:val="false"/>
          <w:color w:val="000000"/>
          <w:sz w:val="28"/>
        </w:rPr>
        <w:t>(супружества):___________ числа ___________ месяца _____________ года</w:t>
      </w:r>
      <w:r>
        <w:br/>
      </w:r>
      <w:r>
        <w:rPr>
          <w:rFonts w:ascii="Times New Roman"/>
          <w:b w:val="false"/>
          <w:i w:val="false"/>
          <w:color w:val="000000"/>
          <w:sz w:val="28"/>
        </w:rPr>
        <w:t>произведена запись № ________________________________________________</w:t>
      </w:r>
      <w:r>
        <w:br/>
      </w:r>
      <w:r>
        <w:rPr>
          <w:rFonts w:ascii="Times New Roman"/>
          <w:b w:val="false"/>
          <w:i w:val="false"/>
          <w:color w:val="000000"/>
          <w:sz w:val="28"/>
        </w:rPr>
        <w:t>Основанием государственной регистрации расторжения брака (супружества)  является:</w:t>
      </w:r>
      <w:r>
        <w:br/>
      </w:r>
      <w:r>
        <w:rPr>
          <w:rFonts w:ascii="Times New Roman"/>
          <w:b w:val="false"/>
          <w:i w:val="false"/>
          <w:color w:val="000000"/>
          <w:sz w:val="28"/>
        </w:rPr>
        <w:t>___________________________________________________________________________</w:t>
      </w:r>
      <w:r>
        <w:br/>
      </w:r>
      <w:r>
        <w:rPr>
          <w:rFonts w:ascii="Times New Roman"/>
          <w:b w:val="false"/>
          <w:i w:val="false"/>
          <w:color w:val="000000"/>
          <w:sz w:val="28"/>
        </w:rPr>
        <w:t>Дата прекращения брака (супружества): "_____" ________ _______ г.</w:t>
      </w:r>
      <w:r>
        <w:br/>
      </w:r>
      <w:r>
        <w:rPr>
          <w:rFonts w:ascii="Times New Roman"/>
          <w:b w:val="false"/>
          <w:i w:val="false"/>
          <w:color w:val="000000"/>
          <w:sz w:val="28"/>
        </w:rPr>
        <w:t>Дата вступления в законную силу решения суда о расторжении брака  (супружества):</w:t>
      </w:r>
      <w:r>
        <w:br/>
      </w:r>
      <w:r>
        <w:rPr>
          <w:rFonts w:ascii="Times New Roman"/>
          <w:b w:val="false"/>
          <w:i w:val="false"/>
          <w:color w:val="000000"/>
          <w:sz w:val="28"/>
        </w:rPr>
        <w:t>"_____" ________ _________ г.</w:t>
      </w:r>
      <w:r>
        <w:br/>
      </w:r>
      <w:r>
        <w:rPr>
          <w:rFonts w:ascii="Times New Roman"/>
          <w:b w:val="false"/>
          <w:i w:val="false"/>
          <w:color w:val="000000"/>
          <w:sz w:val="28"/>
        </w:rPr>
        <w:t>Заполняется при государственной регистрации расторжении брака (супружества)</w:t>
      </w:r>
      <w:r>
        <w:br/>
      </w:r>
      <w:r>
        <w:rPr>
          <w:rFonts w:ascii="Times New Roman"/>
          <w:b w:val="false"/>
          <w:i w:val="false"/>
          <w:color w:val="000000"/>
          <w:sz w:val="28"/>
        </w:rPr>
        <w:t>на основании решения суда о расторжении брака вынесенных до 10.12.2019 года.</w:t>
      </w:r>
      <w:r>
        <w:br/>
      </w:r>
      <w:r>
        <w:rPr>
          <w:rFonts w:ascii="Times New Roman"/>
          <w:b w:val="false"/>
          <w:i w:val="false"/>
          <w:color w:val="000000"/>
          <w:sz w:val="28"/>
        </w:rPr>
        <w:t>После расторжения брака (супружества) присвоены фамилии:</w:t>
      </w:r>
      <w:r>
        <w:br/>
      </w:r>
      <w:r>
        <w:rPr>
          <w:rFonts w:ascii="Times New Roman"/>
          <w:b w:val="false"/>
          <w:i w:val="false"/>
          <w:color w:val="000000"/>
          <w:sz w:val="28"/>
        </w:rPr>
        <w:t>Ему _________________________________________________________________________</w:t>
      </w:r>
      <w:r>
        <w:br/>
      </w:r>
      <w:r>
        <w:rPr>
          <w:rFonts w:ascii="Times New Roman"/>
          <w:b w:val="false"/>
          <w:i w:val="false"/>
          <w:color w:val="000000"/>
          <w:sz w:val="28"/>
        </w:rPr>
        <w:t>Ей __________________________________________________________________________</w:t>
      </w:r>
      <w:r>
        <w:br/>
      </w:r>
      <w:r>
        <w:rPr>
          <w:rFonts w:ascii="Times New Roman"/>
          <w:b w:val="false"/>
          <w:i w:val="false"/>
          <w:color w:val="000000"/>
          <w:sz w:val="28"/>
        </w:rPr>
        <w:t>Свидетельство выдано гражданину (ке) __________________________________________</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Примечание* Основание внесения изменения, дополнения, исправления в  актовую запись,</w:t>
      </w:r>
      <w:r>
        <w:br/>
      </w:r>
      <w:r>
        <w:rPr>
          <w:rFonts w:ascii="Times New Roman"/>
          <w:b w:val="false"/>
          <w:i w:val="false"/>
          <w:color w:val="000000"/>
          <w:sz w:val="28"/>
        </w:rPr>
        <w:t>выдачи повторного свидетельства о расторжении брака  (супружества)</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 xml:space="preserve">                            (при их наличии, указать причину или основание)</w:t>
      </w:r>
      <w:r>
        <w:br/>
      </w:r>
      <w:r>
        <w:rPr>
          <w:rFonts w:ascii="Times New Roman"/>
          <w:b w:val="false"/>
          <w:i w:val="false"/>
          <w:color w:val="000000"/>
          <w:sz w:val="28"/>
        </w:rPr>
        <w:t>Наименование регистрирующего органа, выдавшего документ:</w:t>
      </w:r>
      <w:r>
        <w:br/>
      </w:r>
      <w:r>
        <w:rPr>
          <w:rFonts w:ascii="Times New Roman"/>
          <w:b w:val="false"/>
          <w:i w:val="false"/>
          <w:color w:val="000000"/>
          <w:sz w:val="28"/>
        </w:rPr>
        <w:t>_____________________________________________________________________________</w:t>
      </w:r>
      <w:r>
        <w:br/>
      </w:r>
      <w:r>
        <w:rPr>
          <w:rFonts w:ascii="Times New Roman"/>
          <w:b w:val="false"/>
          <w:i w:val="false"/>
          <w:color w:val="000000"/>
          <w:sz w:val="28"/>
        </w:rPr>
        <w:t>Дата выдачи свидетельства о расторжении брака (супружества):</w:t>
      </w:r>
      <w:r>
        <w:br/>
      </w:r>
      <w:r>
        <w:rPr>
          <w:rFonts w:ascii="Times New Roman"/>
          <w:b w:val="false"/>
          <w:i w:val="false"/>
          <w:color w:val="000000"/>
          <w:sz w:val="28"/>
        </w:rPr>
        <w:t>________ числа ______________месяца ____________________________ года</w:t>
      </w:r>
      <w:r>
        <w:br/>
      </w:r>
      <w:r>
        <w:rPr>
          <w:rFonts w:ascii="Times New Roman"/>
          <w:b w:val="false"/>
          <w:i w:val="false"/>
          <w:color w:val="000000"/>
          <w:sz w:val="28"/>
        </w:rPr>
        <w:t>Номер свидетельства о расторжении брака (супружества)</w:t>
      </w:r>
      <w:r>
        <w:br/>
      </w:r>
      <w:r>
        <w:rPr>
          <w:rFonts w:ascii="Times New Roman"/>
          <w:b w:val="false"/>
          <w:i w:val="false"/>
          <w:color w:val="000000"/>
          <w:sz w:val="28"/>
        </w:rPr>
        <w:t>____________________________________________________________________________</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Справка о перемене имени, отчества, фамилии</w:t>
      </w:r>
    </w:p>
    <w:p>
      <w:pPr>
        <w:spacing w:after="0"/>
        <w:ind w:left="0"/>
        <w:jc w:val="both"/>
      </w:pPr>
      <w:r>
        <w:rPr>
          <w:rFonts w:ascii="Times New Roman"/>
          <w:b w:val="false"/>
          <w:i w:val="false"/>
          <w:color w:val="000000"/>
          <w:sz w:val="28"/>
        </w:rPr>
        <w:t>
      Гражданин (ка) 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 xml:space="preserve">                                                до государственной регистрации перемены имени, отчества, фамилии)</w:t>
      </w:r>
      <w:r>
        <w:br/>
      </w:r>
      <w:r>
        <w:rPr>
          <w:rFonts w:ascii="Times New Roman"/>
          <w:b w:val="false"/>
          <w:i w:val="false"/>
          <w:color w:val="000000"/>
          <w:sz w:val="28"/>
        </w:rPr>
        <w:t>Родившийся (аяся) ___________________________________________________________________________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_________________________________________________________________________________</w:t>
      </w:r>
      <w:r>
        <w:br/>
      </w:r>
      <w:r>
        <w:rPr>
          <w:rFonts w:ascii="Times New Roman"/>
          <w:b w:val="false"/>
          <w:i w:val="false"/>
          <w:color w:val="000000"/>
          <w:sz w:val="28"/>
        </w:rPr>
        <w:t>область ____________________________________________________________________________________</w:t>
      </w:r>
      <w:r>
        <w:br/>
      </w:r>
      <w:r>
        <w:rPr>
          <w:rFonts w:ascii="Times New Roman"/>
          <w:b w:val="false"/>
          <w:i w:val="false"/>
          <w:color w:val="000000"/>
          <w:sz w:val="28"/>
        </w:rPr>
        <w:t>город (селение) _____________________________________________________________________________</w:t>
      </w:r>
      <w:r>
        <w:br/>
      </w:r>
      <w:r>
        <w:rPr>
          <w:rFonts w:ascii="Times New Roman"/>
          <w:b w:val="false"/>
          <w:i w:val="false"/>
          <w:color w:val="000000"/>
          <w:sz w:val="28"/>
        </w:rPr>
        <w:t>район _____________________________________________________________________________________</w:t>
      </w:r>
      <w:r>
        <w:br/>
      </w:r>
      <w:r>
        <w:rPr>
          <w:rFonts w:ascii="Times New Roman"/>
          <w:b w:val="false"/>
          <w:i w:val="false"/>
          <w:color w:val="000000"/>
          <w:sz w:val="28"/>
        </w:rPr>
        <w:t>произвел (а) перемену имени, отчества (если указано в документах,  удостоверяющих личность), фамилии на:</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(фамилия, имя, отчество (если указано в документах, удостоверяющих личность)</w:t>
      </w:r>
      <w:r>
        <w:br/>
      </w:r>
      <w:r>
        <w:rPr>
          <w:rFonts w:ascii="Times New Roman"/>
          <w:b w:val="false"/>
          <w:i w:val="false"/>
          <w:color w:val="000000"/>
          <w:sz w:val="28"/>
        </w:rPr>
        <w:t>после государственной регистрации перемены имени, отчества, фамилии)</w:t>
      </w:r>
      <w:r>
        <w:br/>
      </w:r>
      <w:r>
        <w:rPr>
          <w:rFonts w:ascii="Times New Roman"/>
          <w:b w:val="false"/>
          <w:i w:val="false"/>
          <w:color w:val="000000"/>
          <w:sz w:val="28"/>
        </w:rPr>
        <w:t>о чем в книге регистрации актов о перемене имени, отчества, фамилии</w:t>
      </w:r>
      <w:r>
        <w:br/>
      </w:r>
      <w:r>
        <w:rPr>
          <w:rFonts w:ascii="Times New Roman"/>
          <w:b w:val="false"/>
          <w:i w:val="false"/>
          <w:color w:val="000000"/>
          <w:sz w:val="28"/>
        </w:rPr>
        <w:t>___________ числа _______________месяца ________________________ года</w:t>
      </w:r>
      <w:r>
        <w:br/>
      </w:r>
      <w:r>
        <w:rPr>
          <w:rFonts w:ascii="Times New Roman"/>
          <w:b w:val="false"/>
          <w:i w:val="false"/>
          <w:color w:val="000000"/>
          <w:sz w:val="28"/>
        </w:rPr>
        <w:t>произведена запись за № ____________________________________________</w:t>
      </w:r>
      <w:r>
        <w:br/>
      </w:r>
      <w:r>
        <w:rPr>
          <w:rFonts w:ascii="Times New Roman"/>
          <w:b w:val="false"/>
          <w:i w:val="false"/>
          <w:color w:val="000000"/>
          <w:sz w:val="28"/>
        </w:rPr>
        <w:t>Примечание* Основание внесения изменения, дополнения, исправления в актовую запись, выдачи повторного</w:t>
      </w:r>
      <w:r>
        <w:br/>
      </w:r>
      <w:r>
        <w:rPr>
          <w:rFonts w:ascii="Times New Roman"/>
          <w:b w:val="false"/>
          <w:i w:val="false"/>
          <w:color w:val="000000"/>
          <w:sz w:val="28"/>
        </w:rPr>
        <w:t>свидетельства о перемене имени, отчества,  фамилии</w:t>
      </w:r>
      <w:r>
        <w:br/>
      </w:r>
      <w:r>
        <w:rPr>
          <w:rFonts w:ascii="Times New Roman"/>
          <w:b w:val="false"/>
          <w:i w:val="false"/>
          <w:color w:val="000000"/>
          <w:sz w:val="28"/>
        </w:rPr>
        <w:t>_________________________________________________________________________________________________</w:t>
      </w:r>
      <w:r>
        <w:br/>
      </w:r>
      <w:r>
        <w:rPr>
          <w:rFonts w:ascii="Times New Roman"/>
          <w:b w:val="false"/>
          <w:i w:val="false"/>
          <w:color w:val="000000"/>
          <w:sz w:val="28"/>
        </w:rPr>
        <w:t xml:space="preserve">                                              (при их наличии, указать причину или основание)</w:t>
      </w:r>
      <w:r>
        <w:br/>
      </w:r>
      <w:r>
        <w:rPr>
          <w:rFonts w:ascii="Times New Roman"/>
          <w:b w:val="false"/>
          <w:i w:val="false"/>
          <w:color w:val="000000"/>
          <w:sz w:val="28"/>
        </w:rPr>
        <w:t>Наименование регистрирующего органа, произведшего государственную  регистрацию перемены имени, отчества, фамилии:</w:t>
      </w:r>
      <w:r>
        <w:br/>
      </w:r>
      <w:r>
        <w:rPr>
          <w:rFonts w:ascii="Times New Roman"/>
          <w:b w:val="false"/>
          <w:i w:val="false"/>
          <w:color w:val="000000"/>
          <w:sz w:val="28"/>
        </w:rPr>
        <w:t>__________________________________________________________________________________________________</w:t>
      </w:r>
      <w:r>
        <w:br/>
      </w:r>
      <w:r>
        <w:rPr>
          <w:rFonts w:ascii="Times New Roman"/>
          <w:b w:val="false"/>
          <w:i w:val="false"/>
          <w:color w:val="000000"/>
          <w:sz w:val="28"/>
        </w:rPr>
        <w:t>Дата выдачи свидетельства о перемене имени, отчества, фамилии:</w:t>
      </w:r>
      <w:r>
        <w:br/>
      </w:r>
      <w:r>
        <w:rPr>
          <w:rFonts w:ascii="Times New Roman"/>
          <w:b w:val="false"/>
          <w:i w:val="false"/>
          <w:color w:val="000000"/>
          <w:sz w:val="28"/>
        </w:rPr>
        <w:t>_______________ числа _______________месяца _______ года</w:t>
      </w:r>
      <w:r>
        <w:br/>
      </w:r>
      <w:r>
        <w:rPr>
          <w:rFonts w:ascii="Times New Roman"/>
          <w:b w:val="false"/>
          <w:i w:val="false"/>
          <w:color w:val="000000"/>
          <w:sz w:val="28"/>
        </w:rPr>
        <w:t>Номер выданного свидетельства о перемене фамилии, имени, отчества</w:t>
      </w:r>
      <w:r>
        <w:br/>
      </w:r>
      <w:r>
        <w:rPr>
          <w:rFonts w:ascii="Times New Roman"/>
          <w:b w:val="false"/>
          <w:i w:val="false"/>
          <w:color w:val="000000"/>
          <w:sz w:val="28"/>
        </w:rPr>
        <w:t>____________________________________________________________________</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bl>
    <w:p>
      <w:pPr>
        <w:spacing w:after="0"/>
        <w:ind w:left="0"/>
        <w:jc w:val="left"/>
      </w:pPr>
      <w:r>
        <w:rPr>
          <w:rFonts w:ascii="Times New Roman"/>
          <w:b/>
          <w:i w:val="false"/>
          <w:color w:val="000000"/>
        </w:rPr>
        <w:t xml:space="preserve">                                                                                                                    Справка о смерти</w:t>
      </w:r>
    </w:p>
    <w:p>
      <w:pPr>
        <w:spacing w:after="0"/>
        <w:ind w:left="0"/>
        <w:jc w:val="both"/>
      </w:pPr>
      <w:r>
        <w:rPr>
          <w:rFonts w:ascii="Times New Roman"/>
          <w:b w:val="false"/>
          <w:i w:val="false"/>
          <w:color w:val="000000"/>
          <w:sz w:val="28"/>
        </w:rPr>
        <w:t>
      Гражданин (ка)_______________________________________________________________________________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Родившийся (аяся) ____________________________________________________________________________</w:t>
      </w:r>
      <w:r>
        <w:br/>
      </w:r>
      <w:r>
        <w:rPr>
          <w:rFonts w:ascii="Times New Roman"/>
          <w:b w:val="false"/>
          <w:i w:val="false"/>
          <w:color w:val="000000"/>
          <w:sz w:val="28"/>
        </w:rPr>
        <w:t xml:space="preserve">                                                                            (дата рождения: число, месяц, год)</w:t>
      </w:r>
      <w:r>
        <w:br/>
      </w:r>
      <w:r>
        <w:rPr>
          <w:rFonts w:ascii="Times New Roman"/>
          <w:b w:val="false"/>
          <w:i w:val="false"/>
          <w:color w:val="000000"/>
          <w:sz w:val="28"/>
        </w:rPr>
        <w:t>Место рождения:</w:t>
      </w:r>
      <w:r>
        <w:br/>
      </w:r>
      <w:r>
        <w:rPr>
          <w:rFonts w:ascii="Times New Roman"/>
          <w:b w:val="false"/>
          <w:i w:val="false"/>
          <w:color w:val="000000"/>
          <w:sz w:val="28"/>
        </w:rPr>
        <w:t>Республика __________________________________________________________________________________</w:t>
      </w:r>
      <w:r>
        <w:br/>
      </w:r>
      <w:r>
        <w:rPr>
          <w:rFonts w:ascii="Times New Roman"/>
          <w:b w:val="false"/>
          <w:i w:val="false"/>
          <w:color w:val="000000"/>
          <w:sz w:val="28"/>
        </w:rPr>
        <w:t>область _____________________________________________________________________________________</w:t>
      </w:r>
      <w:r>
        <w:br/>
      </w:r>
      <w:r>
        <w:rPr>
          <w:rFonts w:ascii="Times New Roman"/>
          <w:b w:val="false"/>
          <w:i w:val="false"/>
          <w:color w:val="000000"/>
          <w:sz w:val="28"/>
        </w:rPr>
        <w:t>город (селение) ______________________________________________________________________________</w:t>
      </w:r>
      <w:r>
        <w:br/>
      </w:r>
      <w:r>
        <w:rPr>
          <w:rFonts w:ascii="Times New Roman"/>
          <w:b w:val="false"/>
          <w:i w:val="false"/>
          <w:color w:val="000000"/>
          <w:sz w:val="28"/>
        </w:rPr>
        <w:t>район ______________________________________________________________________________________</w:t>
      </w:r>
      <w:r>
        <w:br/>
      </w:r>
      <w:r>
        <w:rPr>
          <w:rFonts w:ascii="Times New Roman"/>
          <w:b w:val="false"/>
          <w:i w:val="false"/>
          <w:color w:val="000000"/>
          <w:sz w:val="28"/>
        </w:rPr>
        <w:t>Возраст умершего ___________________________________________________________________________</w:t>
      </w:r>
      <w:r>
        <w:br/>
      </w:r>
      <w:r>
        <w:rPr>
          <w:rFonts w:ascii="Times New Roman"/>
          <w:b w:val="false"/>
          <w:i w:val="false"/>
          <w:color w:val="000000"/>
          <w:sz w:val="28"/>
        </w:rPr>
        <w:t>Дата смерти: ____________ числа _____________месяца _______________ года</w:t>
      </w:r>
      <w:r>
        <w:br/>
      </w:r>
      <w:r>
        <w:rPr>
          <w:rFonts w:ascii="Times New Roman"/>
          <w:b w:val="false"/>
          <w:i w:val="false"/>
          <w:color w:val="000000"/>
          <w:sz w:val="28"/>
        </w:rPr>
        <w:t>Место смерти:</w:t>
      </w:r>
      <w:r>
        <w:br/>
      </w:r>
      <w:r>
        <w:rPr>
          <w:rFonts w:ascii="Times New Roman"/>
          <w:b w:val="false"/>
          <w:i w:val="false"/>
          <w:color w:val="000000"/>
          <w:sz w:val="28"/>
        </w:rPr>
        <w:t>Республика ________________________________________________________________________________</w:t>
      </w:r>
      <w:r>
        <w:br/>
      </w:r>
      <w:r>
        <w:rPr>
          <w:rFonts w:ascii="Times New Roman"/>
          <w:b w:val="false"/>
          <w:i w:val="false"/>
          <w:color w:val="000000"/>
          <w:sz w:val="28"/>
        </w:rPr>
        <w:t>область ___________________________________________________________________________________</w:t>
      </w:r>
      <w:r>
        <w:br/>
      </w:r>
      <w:r>
        <w:rPr>
          <w:rFonts w:ascii="Times New Roman"/>
          <w:b w:val="false"/>
          <w:i w:val="false"/>
          <w:color w:val="000000"/>
          <w:sz w:val="28"/>
        </w:rPr>
        <w:t>город (селение) ____________________________________________________________________________</w:t>
      </w:r>
      <w:r>
        <w:br/>
      </w:r>
      <w:r>
        <w:rPr>
          <w:rFonts w:ascii="Times New Roman"/>
          <w:b w:val="false"/>
          <w:i w:val="false"/>
          <w:color w:val="000000"/>
          <w:sz w:val="28"/>
        </w:rPr>
        <w:t>район ____________________________________________________________________________________</w:t>
      </w:r>
      <w:r>
        <w:br/>
      </w:r>
      <w:r>
        <w:rPr>
          <w:rFonts w:ascii="Times New Roman"/>
          <w:b w:val="false"/>
          <w:i w:val="false"/>
          <w:color w:val="000000"/>
          <w:sz w:val="28"/>
        </w:rPr>
        <w:t>о чем в книге регистрации актов о смерти</w:t>
      </w:r>
      <w:r>
        <w:br/>
      </w:r>
      <w:r>
        <w:rPr>
          <w:rFonts w:ascii="Times New Roman"/>
          <w:b w:val="false"/>
          <w:i w:val="false"/>
          <w:color w:val="000000"/>
          <w:sz w:val="28"/>
        </w:rPr>
        <w:t>__________ числа ______________месяца ____________________________ года</w:t>
      </w:r>
      <w:r>
        <w:br/>
      </w:r>
      <w:r>
        <w:rPr>
          <w:rFonts w:ascii="Times New Roman"/>
          <w:b w:val="false"/>
          <w:i w:val="false"/>
          <w:color w:val="000000"/>
          <w:sz w:val="28"/>
        </w:rPr>
        <w:t>произведена запись за № ______________________________________________</w:t>
      </w:r>
      <w:r>
        <w:br/>
      </w:r>
      <w:r>
        <w:rPr>
          <w:rFonts w:ascii="Times New Roman"/>
          <w:b w:val="false"/>
          <w:i w:val="false"/>
          <w:color w:val="000000"/>
          <w:sz w:val="28"/>
        </w:rPr>
        <w:t>Примечание* Основание внесения изменения, дополнения, исправления в актовую запись,</w:t>
      </w:r>
      <w:r>
        <w:br/>
      </w:r>
      <w:r>
        <w:rPr>
          <w:rFonts w:ascii="Times New Roman"/>
          <w:b w:val="false"/>
          <w:i w:val="false"/>
          <w:color w:val="000000"/>
          <w:sz w:val="28"/>
        </w:rPr>
        <w:t>выдачи повторного свидетельства о смерти</w:t>
      </w:r>
      <w:r>
        <w:br/>
      </w:r>
      <w:r>
        <w:rPr>
          <w:rFonts w:ascii="Times New Roman"/>
          <w:b w:val="false"/>
          <w:i w:val="false"/>
          <w:color w:val="000000"/>
          <w:sz w:val="28"/>
        </w:rPr>
        <w:t>__________________________________________________________________________________________</w:t>
      </w:r>
      <w:r>
        <w:br/>
      </w:r>
      <w:r>
        <w:rPr>
          <w:rFonts w:ascii="Times New Roman"/>
          <w:b w:val="false"/>
          <w:i w:val="false"/>
          <w:color w:val="000000"/>
          <w:sz w:val="28"/>
        </w:rPr>
        <w:t xml:space="preserve">                                                (при их наличии, указать причину или основание)</w:t>
      </w:r>
      <w:r>
        <w:br/>
      </w:r>
      <w:r>
        <w:rPr>
          <w:rFonts w:ascii="Times New Roman"/>
          <w:b w:val="false"/>
          <w:i w:val="false"/>
          <w:color w:val="000000"/>
          <w:sz w:val="28"/>
        </w:rPr>
        <w:t>Наименование регистрирующего органа, выдавшего документ: ___________________________________</w:t>
      </w:r>
      <w:r>
        <w:br/>
      </w:r>
      <w:r>
        <w:rPr>
          <w:rFonts w:ascii="Times New Roman"/>
          <w:b w:val="false"/>
          <w:i w:val="false"/>
          <w:color w:val="000000"/>
          <w:sz w:val="28"/>
        </w:rPr>
        <w:t>Дата выдачи свидетельства о смерти:</w:t>
      </w:r>
      <w:r>
        <w:br/>
      </w:r>
      <w:r>
        <w:rPr>
          <w:rFonts w:ascii="Times New Roman"/>
          <w:b w:val="false"/>
          <w:i w:val="false"/>
          <w:color w:val="000000"/>
          <w:sz w:val="28"/>
        </w:rPr>
        <w:t>________________ числа ______________месяца __________ года</w:t>
      </w:r>
      <w:r>
        <w:br/>
      </w:r>
      <w:r>
        <w:rPr>
          <w:rFonts w:ascii="Times New Roman"/>
          <w:b w:val="false"/>
          <w:i w:val="false"/>
          <w:color w:val="000000"/>
          <w:sz w:val="28"/>
        </w:rPr>
        <w:t>Номер свидетельства о смерти _______________________________________________________________</w:t>
      </w:r>
      <w:r>
        <w:br/>
      </w:r>
      <w:r>
        <w:rPr>
          <w:rFonts w:ascii="Times New Roman"/>
          <w:b w:val="false"/>
          <w:i w:val="false"/>
          <w:color w:val="000000"/>
          <w:sz w:val="28"/>
        </w:rPr>
        <w:t>М.П. Должностное лицо регистрирующего органа</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Для предоставления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в компетентные органы</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иностранного государства</w:t>
            </w:r>
          </w:p>
        </w:tc>
      </w:tr>
    </w:tbl>
    <w:p>
      <w:pPr>
        <w:spacing w:after="0"/>
        <w:ind w:left="0"/>
        <w:jc w:val="left"/>
      </w:pPr>
      <w:r>
        <w:rPr>
          <w:rFonts w:ascii="Times New Roman"/>
          <w:b/>
          <w:i w:val="false"/>
          <w:color w:val="000000"/>
        </w:rPr>
        <w:t xml:space="preserve">                                                                               Справка о брачной правоспособности</w:t>
      </w:r>
    </w:p>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132"/>
        <w:gridCol w:w="8806"/>
        <w:gridCol w:w="132"/>
        <w:gridCol w:w="132"/>
        <w:gridCol w:w="3098"/>
      </w:tblGrid>
      <w:tr>
        <w:trPr>
          <w:trHeight w:val="30" w:hRule="atLeast"/>
        </w:trPr>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880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"____" _____________ 20 ___ год</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132"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br/>
            </w:r>
            <w:r>
              <w:rPr>
                <w:rFonts w:ascii="Times New Roman"/>
                <w:b w:val="false"/>
                <w:i w:val="false"/>
                <w:color w:val="000000"/>
                <w:sz w:val="20"/>
              </w:rPr>
              <w:t>
</w:t>
            </w:r>
          </w:p>
        </w:tc>
        <w:tc>
          <w:tcPr>
            <w:tcW w:w="3098"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 ________</w:t>
            </w:r>
          </w:p>
        </w:tc>
      </w:tr>
    </w:tbl>
    <w:p>
      <w:pPr>
        <w:spacing w:after="0"/>
        <w:ind w:left="0"/>
        <w:jc w:val="both"/>
      </w:pPr>
      <w:r>
        <w:rPr>
          <w:rFonts w:ascii="Times New Roman"/>
          <w:b w:val="false"/>
          <w:i w:val="false"/>
          <w:color w:val="000000"/>
          <w:sz w:val="28"/>
        </w:rPr>
        <w:t>
      Дана ______________________________________________________________________________________</w:t>
      </w:r>
      <w:r>
        <w:br/>
      </w:r>
      <w:r>
        <w:rPr>
          <w:rFonts w:ascii="Times New Roman"/>
          <w:b w:val="false"/>
          <w:i w:val="false"/>
          <w:color w:val="000000"/>
          <w:sz w:val="28"/>
        </w:rPr>
        <w:t xml:space="preserve">                     (фамилия, имя, отчество (если указано в документах, удостоверяющих личность)</w:t>
      </w:r>
      <w:r>
        <w:br/>
      </w:r>
      <w:r>
        <w:rPr>
          <w:rFonts w:ascii="Times New Roman"/>
          <w:b w:val="false"/>
          <w:i w:val="false"/>
          <w:color w:val="000000"/>
          <w:sz w:val="28"/>
        </w:rPr>
        <w:t>___________________________________________________________________________________________</w:t>
      </w:r>
      <w:r>
        <w:br/>
      </w:r>
      <w:r>
        <w:rPr>
          <w:rFonts w:ascii="Times New Roman"/>
          <w:b w:val="false"/>
          <w:i w:val="false"/>
          <w:color w:val="000000"/>
          <w:sz w:val="28"/>
        </w:rPr>
        <w:t xml:space="preserve">                                                            (число, месяц, год рождения)</w:t>
      </w:r>
      <w:r>
        <w:br/>
      </w:r>
      <w:r>
        <w:rPr>
          <w:rFonts w:ascii="Times New Roman"/>
          <w:b w:val="false"/>
          <w:i w:val="false"/>
          <w:color w:val="000000"/>
          <w:sz w:val="28"/>
        </w:rPr>
        <w:t>В том, что, в отношении его (ее) регистрация записи акта о заключении брака (супружества) не производилась.</w:t>
      </w:r>
      <w:r>
        <w:br/>
      </w:r>
      <w:r>
        <w:rPr>
          <w:rFonts w:ascii="Times New Roman"/>
          <w:b w:val="false"/>
          <w:i w:val="false"/>
          <w:color w:val="000000"/>
          <w:sz w:val="28"/>
        </w:rPr>
        <w:t>Проверка произведена по Республике Казахстан в информационной системе "Регистрационный пункт ЗАГС"</w:t>
      </w:r>
      <w:r>
        <w:br/>
      </w:r>
      <w:r>
        <w:rPr>
          <w:rFonts w:ascii="Times New Roman"/>
          <w:b w:val="false"/>
          <w:i w:val="false"/>
          <w:color w:val="000000"/>
          <w:sz w:val="28"/>
        </w:rPr>
        <w:t>с шестнадцатилетнего возраста  с ______________________года по _______________________год. (указать период) (указать период)</w:t>
      </w:r>
      <w:r>
        <w:br/>
      </w:r>
      <w:r>
        <w:rPr>
          <w:rFonts w:ascii="Times New Roman"/>
          <w:b w:val="false"/>
          <w:i w:val="false"/>
          <w:color w:val="000000"/>
          <w:sz w:val="28"/>
        </w:rPr>
        <w:t>Если запись акта о заключении брака (супружества) ранее была зарегистрирована,  указать дату проверки с момента прекращения брака (супружества).</w:t>
      </w:r>
      <w:r>
        <w:br/>
      </w:r>
      <w:r>
        <w:rPr>
          <w:rFonts w:ascii="Times New Roman"/>
          <w:b w:val="false"/>
          <w:i w:val="false"/>
          <w:color w:val="000000"/>
          <w:sz w:val="28"/>
        </w:rPr>
        <w:t>Справка действительна в течение шести месяцев со дня ее выдачи.</w:t>
      </w:r>
      <w:r>
        <w:br/>
      </w:r>
      <w:r>
        <w:rPr>
          <w:rFonts w:ascii="Times New Roman"/>
          <w:b w:val="false"/>
          <w:i w:val="false"/>
          <w:color w:val="000000"/>
          <w:sz w:val="28"/>
        </w:rPr>
        <w:t>Должностное лицо регистрирующего органа _____________________________________________________________________</w:t>
      </w:r>
      <w:r>
        <w:br/>
      </w:r>
      <w:r>
        <w:rPr>
          <w:rFonts w:ascii="Times New Roman"/>
          <w:b w:val="false"/>
          <w:i w:val="false"/>
          <w:color w:val="000000"/>
          <w:sz w:val="28"/>
        </w:rPr>
        <w:t xml:space="preserve">                                                                                           (Ф.И.О.(если указано в документах, удостоверяющих личность)</w:t>
      </w:r>
      <w:r>
        <w:br/>
      </w:r>
      <w:r>
        <w:rPr>
          <w:rFonts w:ascii="Times New Roman"/>
          <w:b w:val="false"/>
          <w:i w:val="false"/>
          <w:color w:val="000000"/>
          <w:sz w:val="28"/>
        </w:rPr>
        <w:t>Место печати _______________ (подпись)</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38</w:t>
            </w:r>
            <w:r>
              <w:br/>
            </w:r>
            <w:r>
              <w:rPr>
                <w:rFonts w:ascii="Times New Roman"/>
                <w:b w:val="false"/>
                <w:i w:val="false"/>
                <w:color w:val="000000"/>
                <w:sz w:val="20"/>
              </w:rPr>
              <w:t>к Правилам организации</w:t>
            </w:r>
            <w:r>
              <w:br/>
            </w:r>
            <w:r>
              <w:rPr>
                <w:rFonts w:ascii="Times New Roman"/>
                <w:b w:val="false"/>
                <w:i w:val="false"/>
                <w:color w:val="000000"/>
                <w:sz w:val="20"/>
              </w:rPr>
              <w:t>государственной регистрации актов</w:t>
            </w:r>
            <w:r>
              <w:br/>
            </w:r>
            <w:r>
              <w:rPr>
                <w:rFonts w:ascii="Times New Roman"/>
                <w:b w:val="false"/>
                <w:i w:val="false"/>
                <w:color w:val="000000"/>
                <w:sz w:val="20"/>
              </w:rPr>
              <w:t>гражданского состояния, внесения изменений,</w:t>
            </w:r>
            <w:r>
              <w:br/>
            </w:r>
            <w:r>
              <w:rPr>
                <w:rFonts w:ascii="Times New Roman"/>
                <w:b w:val="false"/>
                <w:i w:val="false"/>
                <w:color w:val="000000"/>
                <w:sz w:val="20"/>
              </w:rPr>
              <w:t>восстановления, аннулирования</w:t>
            </w:r>
            <w:r>
              <w:br/>
            </w:r>
            <w:r>
              <w:rPr>
                <w:rFonts w:ascii="Times New Roman"/>
                <w:b w:val="false"/>
                <w:i w:val="false"/>
                <w:color w:val="000000"/>
                <w:sz w:val="20"/>
              </w:rPr>
              <w:t>записей актов гражданского состояния</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Форма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Утверждено</w:t>
            </w:r>
            <w:r>
              <w:br/>
            </w:r>
            <w:r>
              <w:rPr>
                <w:rFonts w:ascii="Times New Roman"/>
                <w:b w:val="false"/>
                <w:i w:val="false"/>
                <w:color w:val="000000"/>
                <w:sz w:val="20"/>
              </w:rPr>
              <w:t>Должностное лицо</w:t>
            </w:r>
            <w:r>
              <w:br/>
            </w:r>
            <w:r>
              <w:rPr>
                <w:rFonts w:ascii="Times New Roman"/>
                <w:b w:val="false"/>
                <w:i w:val="false"/>
                <w:color w:val="000000"/>
                <w:sz w:val="20"/>
              </w:rPr>
              <w:t>регистрирующего органа</w:t>
            </w:r>
            <w:r>
              <w:br/>
            </w:r>
            <w:r>
              <w:rPr>
                <w:rFonts w:ascii="Times New Roman"/>
                <w:b w:val="false"/>
                <w:i w:val="false"/>
                <w:color w:val="000000"/>
                <w:sz w:val="20"/>
              </w:rPr>
              <w:t>_____________________________</w:t>
            </w:r>
            <w:r>
              <w:br/>
            </w:r>
            <w:r>
              <w:rPr>
                <w:rFonts w:ascii="Times New Roman"/>
                <w:b w:val="false"/>
                <w:i w:val="false"/>
                <w:color w:val="000000"/>
                <w:sz w:val="20"/>
              </w:rPr>
              <w:t>(наименование регистрирующего</w:t>
            </w:r>
            <w:r>
              <w:br/>
            </w:r>
            <w:r>
              <w:rPr>
                <w:rFonts w:ascii="Times New Roman"/>
                <w:b w:val="false"/>
                <w:i w:val="false"/>
                <w:color w:val="000000"/>
                <w:sz w:val="20"/>
              </w:rPr>
              <w:t>органа)</w:t>
            </w:r>
            <w:r>
              <w:br/>
            </w:r>
            <w:r>
              <w:rPr>
                <w:rFonts w:ascii="Times New Roman"/>
                <w:b w:val="false"/>
                <w:i w:val="false"/>
                <w:color w:val="000000"/>
                <w:sz w:val="20"/>
              </w:rPr>
              <w:t>_____________________________</w:t>
            </w:r>
            <w:r>
              <w:br/>
            </w:r>
            <w:r>
              <w:rPr>
                <w:rFonts w:ascii="Times New Roman"/>
                <w:b w:val="false"/>
                <w:i w:val="false"/>
                <w:color w:val="000000"/>
                <w:sz w:val="20"/>
              </w:rPr>
              <w:t>"___" ____________ 20 ___ года</w:t>
            </w:r>
          </w:p>
        </w:tc>
      </w:tr>
    </w:tbl>
    <w:bookmarkStart w:name="z460" w:id="386"/>
    <w:p>
      <w:pPr>
        <w:spacing w:after="0"/>
        <w:ind w:left="0"/>
        <w:jc w:val="left"/>
      </w:pPr>
      <w:r>
        <w:rPr>
          <w:rFonts w:ascii="Times New Roman"/>
          <w:b/>
          <w:i w:val="false"/>
          <w:color w:val="000000"/>
        </w:rPr>
        <w:t xml:space="preserve">                                        Заключение № _____ о внесении изменений, дополнений и исправлений либо об отказе (нужное подчеркнуть)</w:t>
      </w:r>
    </w:p>
    <w:bookmarkEnd w:id="386"/>
    <w:p>
      <w:pPr>
        <w:spacing w:after="0"/>
        <w:ind w:left="0"/>
        <w:jc w:val="both"/>
      </w:pPr>
      <w:r>
        <w:rPr>
          <w:rFonts w:ascii="Times New Roman"/>
          <w:b w:val="false"/>
          <w:i w:val="false"/>
          <w:color w:val="000000"/>
          <w:sz w:val="28"/>
        </w:rPr>
        <w:t>
      Регистрирующий орган ______________________________________________________________</w:t>
      </w:r>
      <w:r>
        <w:br/>
      </w:r>
      <w:r>
        <w:rPr>
          <w:rFonts w:ascii="Times New Roman"/>
          <w:b w:val="false"/>
          <w:i w:val="false"/>
          <w:color w:val="000000"/>
          <w:sz w:val="28"/>
        </w:rPr>
        <w:t xml:space="preserve">                                                                          (наименование района (города), области)</w:t>
      </w:r>
      <w:r>
        <w:br/>
      </w:r>
      <w:r>
        <w:rPr>
          <w:rFonts w:ascii="Times New Roman"/>
          <w:b w:val="false"/>
          <w:i w:val="false"/>
          <w:color w:val="000000"/>
          <w:sz w:val="28"/>
        </w:rPr>
        <w:t>рассмотрев заявление ________________________________________________________________</w:t>
      </w:r>
      <w:r>
        <w:br/>
      </w:r>
      <w:r>
        <w:rPr>
          <w:rFonts w:ascii="Times New Roman"/>
          <w:b w:val="false"/>
          <w:i w:val="false"/>
          <w:color w:val="000000"/>
          <w:sz w:val="28"/>
        </w:rPr>
        <w:t xml:space="preserve">        (имя, отчество (если указано в документах, удостоверяющих личность), фамилия заявителя)</w:t>
      </w:r>
      <w:r>
        <w:br/>
      </w:r>
      <w:r>
        <w:rPr>
          <w:rFonts w:ascii="Times New Roman"/>
          <w:b w:val="false"/>
          <w:i w:val="false"/>
          <w:color w:val="000000"/>
          <w:sz w:val="28"/>
        </w:rPr>
        <w:t>родившегося (йся) ___________________________________________________________________</w:t>
      </w:r>
      <w:r>
        <w:br/>
      </w:r>
      <w:r>
        <w:rPr>
          <w:rFonts w:ascii="Times New Roman"/>
          <w:b w:val="false"/>
          <w:i w:val="false"/>
          <w:color w:val="000000"/>
          <w:sz w:val="28"/>
        </w:rPr>
        <w:t xml:space="preserve">                                                                                    (дата рождения)</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 xml:space="preserve">                                            (место рождения: село, район, город, область)</w:t>
      </w:r>
      <w:r>
        <w:br/>
      </w:r>
      <w:r>
        <w:rPr>
          <w:rFonts w:ascii="Times New Roman"/>
          <w:b w:val="false"/>
          <w:i w:val="false"/>
          <w:color w:val="000000"/>
          <w:sz w:val="28"/>
        </w:rPr>
        <w:t>о внесении изменений, дополнений и исправлений _______________________________________</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 xml:space="preserve">                          (указывается, что желает изменить, дополнить или исправить)</w:t>
      </w:r>
      <w:r>
        <w:br/>
      </w:r>
      <w:r>
        <w:rPr>
          <w:rFonts w:ascii="Times New Roman"/>
          <w:b w:val="false"/>
          <w:i w:val="false"/>
          <w:color w:val="000000"/>
          <w:sz w:val="28"/>
        </w:rPr>
        <w:t>в актовую запись о ____________________ № ________ от "___" _________ года</w:t>
      </w:r>
      <w:r>
        <w:br/>
      </w:r>
      <w:r>
        <w:rPr>
          <w:rFonts w:ascii="Times New Roman"/>
          <w:b w:val="false"/>
          <w:i w:val="false"/>
          <w:color w:val="000000"/>
          <w:sz w:val="28"/>
        </w:rPr>
        <w:t>составленной ________________________________________________________ 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Подтверждается изложенное следующими документами, представленными заявителем:</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____________________________________________________________________________________</w:t>
      </w:r>
      <w:r>
        <w:br/>
      </w:r>
      <w:r>
        <w:rPr>
          <w:rFonts w:ascii="Times New Roman"/>
          <w:b w:val="false"/>
          <w:i w:val="false"/>
          <w:color w:val="000000"/>
          <w:sz w:val="28"/>
        </w:rPr>
        <w:t>Установил:</w:t>
      </w:r>
      <w:r>
        <w:br/>
      </w:r>
      <w:r>
        <w:rPr>
          <w:rFonts w:ascii="Times New Roman"/>
          <w:b w:val="false"/>
          <w:i w:val="false"/>
          <w:color w:val="000000"/>
          <w:sz w:val="28"/>
        </w:rPr>
        <w:t>В записи акта о _____________ № ________ от "___" ______________ года</w:t>
      </w:r>
      <w:r>
        <w:br/>
      </w:r>
      <w:r>
        <w:rPr>
          <w:rFonts w:ascii="Times New Roman"/>
          <w:b w:val="false"/>
          <w:i w:val="false"/>
          <w:color w:val="000000"/>
          <w:sz w:val="28"/>
        </w:rPr>
        <w:t>составленной в ______________________________________________________________________</w:t>
      </w:r>
      <w:r>
        <w:br/>
      </w:r>
      <w:r>
        <w:rPr>
          <w:rFonts w:ascii="Times New Roman"/>
          <w:b w:val="false"/>
          <w:i w:val="false"/>
          <w:color w:val="000000"/>
          <w:sz w:val="28"/>
        </w:rPr>
        <w:t xml:space="preserve">                                                              (наименование регистрирующего органа)</w:t>
      </w:r>
      <w:r>
        <w:br/>
      </w:r>
      <w:r>
        <w:rPr>
          <w:rFonts w:ascii="Times New Roman"/>
          <w:b w:val="false"/>
          <w:i w:val="false"/>
          <w:color w:val="000000"/>
          <w:sz w:val="28"/>
        </w:rPr>
        <w:t>Он (она) значится как ________________________________________________________________</w:t>
      </w:r>
      <w:r>
        <w:br/>
      </w:r>
      <w:r>
        <w:rPr>
          <w:rFonts w:ascii="Times New Roman"/>
          <w:b w:val="false"/>
          <w:i w:val="false"/>
          <w:color w:val="000000"/>
          <w:sz w:val="28"/>
        </w:rPr>
        <w:t>В результате проверки выявлено следующее:</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 xml:space="preserve">В соответствии со </w:t>
      </w:r>
      <w:r>
        <w:rPr>
          <w:rFonts w:ascii="Times New Roman"/>
          <w:b w:val="false"/>
          <w:i w:val="false"/>
          <w:color w:val="000000"/>
          <w:sz w:val="28"/>
        </w:rPr>
        <w:t>статьей 183</w:t>
      </w:r>
      <w:r>
        <w:rPr>
          <w:rFonts w:ascii="Times New Roman"/>
          <w:b w:val="false"/>
          <w:i w:val="false"/>
          <w:color w:val="000000"/>
          <w:sz w:val="28"/>
        </w:rPr>
        <w:t xml:space="preserve"> Кодекса Республики Казахстан "О браке (супружестве) и семье"</w:t>
      </w:r>
      <w:r>
        <w:br/>
      </w:r>
      <w:r>
        <w:rPr>
          <w:rFonts w:ascii="Times New Roman"/>
          <w:b w:val="false"/>
          <w:i w:val="false"/>
          <w:color w:val="000000"/>
          <w:sz w:val="28"/>
        </w:rPr>
        <w:t>Полагаю:</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 xml:space="preserve">                                               (решение регистрирующего органа)</w:t>
      </w:r>
      <w:r>
        <w:br/>
      </w:r>
      <w:r>
        <w:rPr>
          <w:rFonts w:ascii="Times New Roman"/>
          <w:b w:val="false"/>
          <w:i w:val="false"/>
          <w:color w:val="000000"/>
          <w:sz w:val="28"/>
        </w:rPr>
        <w:t>___________________________________________________________________________________</w:t>
      </w:r>
      <w:r>
        <w:br/>
      </w:r>
      <w:r>
        <w:rPr>
          <w:rFonts w:ascii="Times New Roman"/>
          <w:b w:val="false"/>
          <w:i w:val="false"/>
          <w:color w:val="000000"/>
          <w:sz w:val="28"/>
        </w:rPr>
        <w:t xml:space="preserve">                                      (указывается, какой элемент и на что изменяется)</w:t>
      </w:r>
      <w:r>
        <w:br/>
      </w:r>
      <w:r>
        <w:rPr>
          <w:rFonts w:ascii="Times New Roman"/>
          <w:b w:val="false"/>
          <w:i w:val="false"/>
          <w:color w:val="000000"/>
          <w:sz w:val="28"/>
        </w:rPr>
        <w:t>При этом необходимо внести изменения в следующие записи актов гражданского</w:t>
      </w:r>
      <w:r>
        <w:br/>
      </w:r>
      <w:r>
        <w:rPr>
          <w:rFonts w:ascii="Times New Roman"/>
          <w:b w:val="false"/>
          <w:i w:val="false"/>
          <w:color w:val="000000"/>
          <w:sz w:val="28"/>
        </w:rPr>
        <w:t>состояния ____________________________________________________________</w:t>
      </w:r>
      <w:r>
        <w:br/>
      </w:r>
      <w:r>
        <w:rPr>
          <w:rFonts w:ascii="Times New Roman"/>
          <w:b w:val="false"/>
          <w:i w:val="false"/>
          <w:color w:val="000000"/>
          <w:sz w:val="28"/>
        </w:rPr>
        <w:t>_____________________________________________________________________</w:t>
      </w:r>
      <w:r>
        <w:br/>
      </w:r>
      <w:r>
        <w:rPr>
          <w:rFonts w:ascii="Times New Roman"/>
          <w:b w:val="false"/>
          <w:i w:val="false"/>
          <w:color w:val="000000"/>
          <w:sz w:val="28"/>
        </w:rPr>
        <w:t>_____________________________________________________________________</w:t>
      </w:r>
      <w:r>
        <w:br/>
      </w:r>
      <w:r>
        <w:rPr>
          <w:rFonts w:ascii="Times New Roman"/>
          <w:b w:val="false"/>
          <w:i w:val="false"/>
          <w:color w:val="000000"/>
          <w:sz w:val="28"/>
        </w:rPr>
        <w:t>Должностное лицо регистрирующего органа</w:t>
      </w:r>
      <w:r>
        <w:br/>
      </w:r>
      <w:r>
        <w:rPr>
          <w:rFonts w:ascii="Times New Roman"/>
          <w:b w:val="false"/>
          <w:i w:val="false"/>
          <w:color w:val="000000"/>
          <w:sz w:val="28"/>
        </w:rPr>
        <w:t>________________________________________________________________________ ___________</w:t>
      </w:r>
      <w:r>
        <w:br/>
      </w:r>
      <w:r>
        <w:rPr>
          <w:rFonts w:ascii="Times New Roman"/>
          <w:b w:val="false"/>
          <w:i w:val="false"/>
          <w:color w:val="000000"/>
          <w:sz w:val="28"/>
        </w:rPr>
        <w:t>(имя, отчество (если указано в документах, удостоверяющих личность), фамилия) (подпись)</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